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3A0EB" w14:textId="1A75F697" w:rsidR="00F665E3" w:rsidRDefault="002B1A7B" w:rsidP="002B1A7B">
      <w:pPr>
        <w:spacing w:after="263"/>
        <w:ind w:left="686" w:right="719" w:hanging="10"/>
        <w:jc w:val="center"/>
        <w:rPr>
          <w:rFonts w:ascii="Calibri" w:hAnsi="Calibri"/>
          <w:b/>
          <w:sz w:val="22"/>
        </w:rPr>
      </w:pPr>
      <w:r>
        <w:rPr>
          <w:rFonts w:ascii="Calibri" w:hAnsi="Calibri"/>
          <w:b/>
          <w:noProof/>
          <w:sz w:val="22"/>
        </w:rPr>
        <w:drawing>
          <wp:anchor distT="0" distB="0" distL="114300" distR="114300" simplePos="0" relativeHeight="251658240" behindDoc="1" locked="0" layoutInCell="1" allowOverlap="1" wp14:anchorId="036AFD3E" wp14:editId="3A81D791">
            <wp:simplePos x="0" y="0"/>
            <wp:positionH relativeFrom="column">
              <wp:posOffset>-26061</wp:posOffset>
            </wp:positionH>
            <wp:positionV relativeFrom="paragraph">
              <wp:posOffset>-184226</wp:posOffset>
            </wp:positionV>
            <wp:extent cx="554355" cy="7429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E30" w:rsidRPr="00811DE8">
        <w:rPr>
          <w:rFonts w:ascii="Calibri" w:hAnsi="Calibri"/>
          <w:b/>
          <w:sz w:val="22"/>
        </w:rPr>
        <w:t xml:space="preserve">UMOWA </w:t>
      </w:r>
      <w:r w:rsidR="003168C2" w:rsidRPr="00DF5343">
        <w:rPr>
          <w:rFonts w:ascii="Calibri" w:hAnsi="Calibri"/>
          <w:b/>
          <w:sz w:val="22"/>
        </w:rPr>
        <w:t>ZP.</w:t>
      </w:r>
      <w:r w:rsidR="00CD7808" w:rsidRPr="00DF5343">
        <w:rPr>
          <w:rFonts w:ascii="Calibri" w:hAnsi="Calibri"/>
          <w:b/>
          <w:sz w:val="22"/>
        </w:rPr>
        <w:t>60.DWC.6.2025</w:t>
      </w:r>
      <w:r w:rsidR="00F665E3" w:rsidRPr="00DF5343">
        <w:rPr>
          <w:rFonts w:ascii="Calibri" w:hAnsi="Calibri"/>
          <w:b/>
          <w:sz w:val="22"/>
        </w:rPr>
        <w:t xml:space="preserve"> </w:t>
      </w:r>
    </w:p>
    <w:p w14:paraId="1A986ECF" w14:textId="20A5791F" w:rsidR="003168C2" w:rsidRPr="00F665E3" w:rsidRDefault="00F665E3" w:rsidP="002B1A7B">
      <w:pPr>
        <w:spacing w:after="263"/>
        <w:ind w:left="686" w:right="719" w:hanging="10"/>
        <w:jc w:val="center"/>
        <w:rPr>
          <w:rFonts w:ascii="Calibri" w:hAnsi="Calibri"/>
          <w:b/>
          <w:i/>
          <w:iCs/>
          <w:sz w:val="22"/>
        </w:rPr>
      </w:pPr>
      <w:r w:rsidRPr="00F665E3">
        <w:rPr>
          <w:rFonts w:ascii="Calibri" w:hAnsi="Calibri"/>
          <w:b/>
          <w:i/>
          <w:iCs/>
          <w:sz w:val="22"/>
        </w:rPr>
        <w:t>- wzór -</w:t>
      </w:r>
    </w:p>
    <w:p w14:paraId="335BF448" w14:textId="2EDBF79B" w:rsidR="00D8297B" w:rsidRDefault="00855B5F" w:rsidP="00855B5F">
      <w:pPr>
        <w:jc w:val="center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„</w:t>
      </w:r>
      <w:r>
        <w:rPr>
          <w:rFonts w:ascii="Calibri" w:hAnsi="Calibri"/>
          <w:b/>
          <w:bCs/>
          <w:sz w:val="22"/>
        </w:rPr>
        <w:t>Dostawa kotłowni kontenerowej olejow</w:t>
      </w:r>
      <w:r w:rsidR="00D40C4C">
        <w:rPr>
          <w:rFonts w:ascii="Calibri" w:hAnsi="Calibri"/>
          <w:b/>
          <w:bCs/>
          <w:sz w:val="22"/>
        </w:rPr>
        <w:t>o gazowej</w:t>
      </w:r>
      <w:r>
        <w:rPr>
          <w:rFonts w:ascii="Calibri" w:hAnsi="Calibri"/>
          <w:b/>
          <w:bCs/>
          <w:sz w:val="22"/>
        </w:rPr>
        <w:t xml:space="preserve"> - 1 szt. o mocy </w:t>
      </w:r>
      <w:r w:rsidR="00D40C4C" w:rsidRPr="00D40C4C">
        <w:rPr>
          <w:rFonts w:ascii="Calibri" w:hAnsi="Calibri"/>
          <w:b/>
          <w:bCs/>
          <w:sz w:val="22"/>
        </w:rPr>
        <w:t>600 kW ~ 700 kW</w:t>
      </w:r>
      <w:r>
        <w:rPr>
          <w:rFonts w:ascii="Calibri" w:hAnsi="Calibri"/>
          <w:b/>
          <w:sz w:val="22"/>
        </w:rPr>
        <w:t>”</w:t>
      </w:r>
    </w:p>
    <w:p w14:paraId="268ABBBE" w14:textId="77777777" w:rsidR="00855B5F" w:rsidRDefault="00855B5F" w:rsidP="00855B5F">
      <w:pPr>
        <w:jc w:val="center"/>
        <w:rPr>
          <w:rFonts w:ascii="Calibri" w:hAnsi="Calibri"/>
          <w:b/>
          <w:bCs/>
          <w:sz w:val="22"/>
        </w:rPr>
      </w:pPr>
    </w:p>
    <w:p w14:paraId="11FA8A8A" w14:textId="19537FD6" w:rsidR="002B1A7B" w:rsidRPr="002B1A7B" w:rsidRDefault="002B1A7B" w:rsidP="002B1A7B">
      <w:pPr>
        <w:rPr>
          <w:rFonts w:ascii="Calibri" w:hAnsi="Calibri" w:cs="Calibri"/>
          <w:sz w:val="22"/>
        </w:rPr>
      </w:pPr>
      <w:r w:rsidRPr="002B1A7B">
        <w:rPr>
          <w:rFonts w:ascii="Calibri" w:hAnsi="Calibri" w:cs="Calibri"/>
          <w:sz w:val="22"/>
        </w:rPr>
        <w:t>zawarta dnia …………………………………….. r. w Nowym Sączu pomiędzy:</w:t>
      </w:r>
    </w:p>
    <w:p w14:paraId="53A1881A" w14:textId="4D444F10" w:rsidR="002B1A7B" w:rsidRPr="002B1A7B" w:rsidRDefault="002B1A7B" w:rsidP="002B1A7B">
      <w:pPr>
        <w:autoSpaceDE w:val="0"/>
        <w:rPr>
          <w:rFonts w:ascii="Calibri" w:hAnsi="Calibri" w:cs="Calibri"/>
          <w:sz w:val="22"/>
        </w:rPr>
      </w:pPr>
      <w:r w:rsidRPr="002B1A7B">
        <w:rPr>
          <w:rFonts w:ascii="Calibri" w:hAnsi="Calibri" w:cs="Calibri"/>
          <w:b/>
          <w:bCs/>
          <w:sz w:val="22"/>
        </w:rPr>
        <w:t xml:space="preserve">Miejskim Przedsiębiorstwem Energetyki Cieplnej Spółka z ograniczoną odpowiedzialnością w Nowym Sączu </w:t>
      </w:r>
      <w:r w:rsidRPr="002B1A7B">
        <w:rPr>
          <w:rFonts w:ascii="Calibri" w:hAnsi="Calibri" w:cs="Calibri"/>
          <w:sz w:val="22"/>
        </w:rPr>
        <w:t xml:space="preserve">przy </w:t>
      </w:r>
      <w:r w:rsidRPr="002B1A7B">
        <w:rPr>
          <w:rFonts w:ascii="Calibri" w:hAnsi="Calibri" w:cs="Calibri"/>
          <w:b/>
          <w:bCs/>
          <w:sz w:val="22"/>
        </w:rPr>
        <w:t>ul. Wiśniowieckiego 56</w:t>
      </w:r>
      <w:r w:rsidRPr="002B1A7B">
        <w:rPr>
          <w:rFonts w:ascii="Calibri" w:hAnsi="Calibri" w:cs="Calibri"/>
          <w:sz w:val="22"/>
        </w:rPr>
        <w:t xml:space="preserve">, </w:t>
      </w:r>
      <w:r w:rsidRPr="002B1A7B">
        <w:rPr>
          <w:rFonts w:ascii="Calibri" w:hAnsi="Calibri" w:cs="Calibri"/>
          <w:b/>
          <w:sz w:val="22"/>
        </w:rPr>
        <w:t>33-300 Nowy Sącz</w:t>
      </w:r>
      <w:r w:rsidRPr="002B1A7B">
        <w:rPr>
          <w:rFonts w:ascii="Calibri" w:hAnsi="Calibri" w:cs="Calibri"/>
          <w:sz w:val="22"/>
        </w:rPr>
        <w:t xml:space="preserve">, wpisanym do Krajowego Rejestru Sądowego pod numerem 0000056473, kapitał </w:t>
      </w:r>
      <w:r w:rsidRPr="002D4BF4">
        <w:rPr>
          <w:rFonts w:asciiTheme="minorHAnsi" w:hAnsiTheme="minorHAnsi" w:cstheme="minorHAnsi"/>
          <w:sz w:val="22"/>
          <w:szCs w:val="22"/>
        </w:rPr>
        <w:t xml:space="preserve">zakładowy </w:t>
      </w:r>
      <w:r w:rsidR="002D4BF4" w:rsidRPr="002D4BF4">
        <w:rPr>
          <w:rFonts w:asciiTheme="minorHAnsi" w:hAnsiTheme="minorHAnsi" w:cstheme="minorHAnsi"/>
          <w:sz w:val="22"/>
          <w:szCs w:val="22"/>
        </w:rPr>
        <w:t>27 701 500</w:t>
      </w:r>
      <w:r w:rsidRPr="002D4BF4">
        <w:rPr>
          <w:rFonts w:asciiTheme="minorHAnsi" w:hAnsiTheme="minorHAnsi" w:cstheme="minorHAnsi"/>
          <w:color w:val="C00000"/>
          <w:sz w:val="22"/>
          <w:szCs w:val="22"/>
        </w:rPr>
        <w:t xml:space="preserve"> </w:t>
      </w:r>
      <w:r w:rsidRPr="002D4BF4">
        <w:rPr>
          <w:rFonts w:asciiTheme="minorHAnsi" w:hAnsiTheme="minorHAnsi" w:cstheme="minorHAnsi"/>
          <w:sz w:val="22"/>
          <w:szCs w:val="22"/>
        </w:rPr>
        <w:t>zł, w imieniu,</w:t>
      </w:r>
      <w:r w:rsidRPr="002B1A7B">
        <w:rPr>
          <w:rFonts w:ascii="Calibri" w:hAnsi="Calibri" w:cs="Calibri"/>
          <w:sz w:val="22"/>
        </w:rPr>
        <w:t xml:space="preserve"> którego działają:</w:t>
      </w:r>
    </w:p>
    <w:p w14:paraId="76EF4195" w14:textId="77777777" w:rsidR="002B1A7B" w:rsidRPr="002B1A7B" w:rsidRDefault="002B1A7B" w:rsidP="002B1A7B">
      <w:pPr>
        <w:autoSpaceDE w:val="0"/>
        <w:rPr>
          <w:rFonts w:ascii="Calibri" w:hAnsi="Calibri" w:cs="Calibri"/>
          <w:sz w:val="22"/>
        </w:rPr>
      </w:pPr>
    </w:p>
    <w:p w14:paraId="53B3DFCC" w14:textId="77777777" w:rsidR="002B1A7B" w:rsidRPr="002B1A7B" w:rsidRDefault="002B1A7B" w:rsidP="002B1A7B">
      <w:pPr>
        <w:numPr>
          <w:ilvl w:val="0"/>
          <w:numId w:val="24"/>
        </w:numPr>
        <w:autoSpaceDE w:val="0"/>
        <w:spacing w:after="40"/>
        <w:ind w:left="504" w:hanging="357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……………………………………………………</w:t>
      </w:r>
    </w:p>
    <w:p w14:paraId="369D79E4" w14:textId="77777777" w:rsidR="002B1A7B" w:rsidRPr="002B1A7B" w:rsidRDefault="002B1A7B" w:rsidP="002B1A7B">
      <w:pPr>
        <w:numPr>
          <w:ilvl w:val="0"/>
          <w:numId w:val="24"/>
        </w:numPr>
        <w:autoSpaceDE w:val="0"/>
        <w:spacing w:after="40"/>
        <w:ind w:left="504" w:hanging="357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…………………………………………………..</w:t>
      </w:r>
    </w:p>
    <w:p w14:paraId="5259DF11" w14:textId="77777777" w:rsidR="002B1A7B" w:rsidRPr="002B1A7B" w:rsidRDefault="002B1A7B" w:rsidP="002B1A7B">
      <w:pPr>
        <w:autoSpaceDE w:val="0"/>
        <w:rPr>
          <w:rFonts w:ascii="Calibri" w:hAnsi="Calibri" w:cs="Calibri"/>
          <w:kern w:val="1"/>
          <w:sz w:val="22"/>
        </w:rPr>
      </w:pPr>
    </w:p>
    <w:p w14:paraId="5CCF74B4" w14:textId="77777777" w:rsidR="002B1A7B" w:rsidRPr="002B1A7B" w:rsidRDefault="002B1A7B" w:rsidP="002B1A7B">
      <w:pPr>
        <w:autoSpaceDE w:val="0"/>
        <w:rPr>
          <w:rFonts w:ascii="Calibri" w:hAnsi="Calibri" w:cs="Calibri"/>
          <w:sz w:val="22"/>
        </w:rPr>
      </w:pPr>
      <w:r w:rsidRPr="002B1A7B">
        <w:rPr>
          <w:rFonts w:ascii="Calibri" w:hAnsi="Calibri" w:cs="Calibri"/>
          <w:sz w:val="22"/>
        </w:rPr>
        <w:t>zwanym dalej „</w:t>
      </w:r>
      <w:r w:rsidRPr="002B1A7B">
        <w:rPr>
          <w:rFonts w:ascii="Calibri" w:hAnsi="Calibri" w:cs="Calibri"/>
          <w:b/>
          <w:bCs/>
          <w:sz w:val="22"/>
        </w:rPr>
        <w:t>Zamawiającym”,</w:t>
      </w:r>
    </w:p>
    <w:p w14:paraId="1DBCFBF4" w14:textId="77777777" w:rsidR="002B1A7B" w:rsidRPr="002B1A7B" w:rsidRDefault="002B1A7B" w:rsidP="002B1A7B">
      <w:pPr>
        <w:autoSpaceDE w:val="0"/>
        <w:rPr>
          <w:rFonts w:ascii="Calibri" w:hAnsi="Calibri" w:cs="Calibri"/>
          <w:b/>
          <w:bCs/>
          <w:kern w:val="1"/>
          <w:sz w:val="22"/>
        </w:rPr>
      </w:pPr>
    </w:p>
    <w:p w14:paraId="761A7BF4" w14:textId="77777777" w:rsidR="00BD26C7" w:rsidRPr="00811DE8" w:rsidRDefault="00CE4E30" w:rsidP="002B1A7B">
      <w:pPr>
        <w:spacing w:after="17"/>
        <w:ind w:left="12" w:right="47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a </w:t>
      </w:r>
    </w:p>
    <w:p w14:paraId="7112484F" w14:textId="77777777" w:rsidR="002B1A7B" w:rsidRPr="002B1A7B" w:rsidRDefault="002B1A7B" w:rsidP="002B1A7B">
      <w:pPr>
        <w:autoSpaceDE w:val="0"/>
        <w:spacing w:line="252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………………………………………………………………………………………</w:t>
      </w:r>
      <w:r w:rsidRPr="002B1A7B">
        <w:rPr>
          <w:rFonts w:ascii="Calibri" w:hAnsi="Calibri" w:cs="Calibri"/>
          <w:b/>
          <w:bCs/>
          <w:sz w:val="22"/>
        </w:rPr>
        <w:t xml:space="preserve">, </w:t>
      </w:r>
      <w:r w:rsidRPr="002B1A7B">
        <w:rPr>
          <w:rFonts w:ascii="Calibri" w:hAnsi="Calibri" w:cs="Calibri"/>
          <w:sz w:val="22"/>
        </w:rPr>
        <w:t xml:space="preserve">wpisanym do </w:t>
      </w:r>
      <w:r w:rsidR="00EA7A25">
        <w:rPr>
          <w:rFonts w:ascii="Calibri" w:hAnsi="Calibri" w:cs="Calibri"/>
          <w:sz w:val="22"/>
        </w:rPr>
        <w:t>……………………………………….</w:t>
      </w:r>
      <w:r w:rsidRPr="002B1A7B">
        <w:rPr>
          <w:rFonts w:ascii="Calibri" w:hAnsi="Calibri" w:cs="Calibri"/>
          <w:sz w:val="22"/>
        </w:rPr>
        <w:t xml:space="preserve"> pod numerem </w:t>
      </w:r>
      <w:r w:rsidR="00EA7A25">
        <w:rPr>
          <w:rFonts w:ascii="Calibri" w:hAnsi="Calibri" w:cs="Arial"/>
          <w:sz w:val="22"/>
        </w:rPr>
        <w:t>………………………………………………..</w:t>
      </w:r>
      <w:r w:rsidRPr="002B1A7B">
        <w:rPr>
          <w:rFonts w:ascii="Calibri" w:hAnsi="Calibri" w:cs="Calibri"/>
          <w:sz w:val="22"/>
        </w:rPr>
        <w:t>, w imieniu, której działają:</w:t>
      </w:r>
    </w:p>
    <w:p w14:paraId="656CE486" w14:textId="77777777" w:rsidR="002B1A7B" w:rsidRPr="002B1A7B" w:rsidRDefault="002B1A7B" w:rsidP="002B1A7B">
      <w:pPr>
        <w:autoSpaceDE w:val="0"/>
        <w:spacing w:line="252" w:lineRule="auto"/>
        <w:rPr>
          <w:rFonts w:ascii="Calibri" w:hAnsi="Calibri" w:cs="Calibri"/>
          <w:sz w:val="22"/>
        </w:rPr>
      </w:pPr>
    </w:p>
    <w:p w14:paraId="1D87E331" w14:textId="77777777" w:rsidR="002B1A7B" w:rsidRPr="002B1A7B" w:rsidRDefault="00EA7A25" w:rsidP="002B1A7B">
      <w:pPr>
        <w:numPr>
          <w:ilvl w:val="0"/>
          <w:numId w:val="25"/>
        </w:numPr>
        <w:autoSpaceDE w:val="0"/>
        <w:spacing w:line="252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………………………………………………………………………………..</w:t>
      </w:r>
    </w:p>
    <w:p w14:paraId="0123819B" w14:textId="77777777" w:rsidR="002B1A7B" w:rsidRPr="002B1A7B" w:rsidRDefault="002B1A7B" w:rsidP="002B1A7B">
      <w:pPr>
        <w:autoSpaceDE w:val="0"/>
        <w:spacing w:line="252" w:lineRule="auto"/>
        <w:rPr>
          <w:rFonts w:ascii="Calibri" w:hAnsi="Calibri" w:cs="Calibri"/>
          <w:kern w:val="1"/>
          <w:sz w:val="22"/>
        </w:rPr>
      </w:pPr>
    </w:p>
    <w:p w14:paraId="4A2FD0A1" w14:textId="77777777" w:rsidR="002B1A7B" w:rsidRPr="002B1A7B" w:rsidRDefault="002B1A7B" w:rsidP="002B1A7B">
      <w:pPr>
        <w:autoSpaceDE w:val="0"/>
        <w:spacing w:line="264" w:lineRule="auto"/>
        <w:rPr>
          <w:rFonts w:ascii="Calibri" w:hAnsi="Calibri" w:cs="Calibri"/>
          <w:b/>
          <w:bCs/>
          <w:kern w:val="1"/>
          <w:sz w:val="22"/>
        </w:rPr>
      </w:pPr>
      <w:r w:rsidRPr="002B1A7B">
        <w:rPr>
          <w:rFonts w:ascii="Calibri" w:hAnsi="Calibri" w:cs="Calibri"/>
          <w:kern w:val="1"/>
          <w:sz w:val="22"/>
        </w:rPr>
        <w:t>zwaną/ym dalej „</w:t>
      </w:r>
      <w:r w:rsidRPr="002B1A7B">
        <w:rPr>
          <w:rFonts w:ascii="Calibri" w:hAnsi="Calibri" w:cs="Calibri"/>
          <w:b/>
          <w:bCs/>
          <w:kern w:val="1"/>
          <w:sz w:val="22"/>
        </w:rPr>
        <w:t xml:space="preserve">Wykonawcą”,  </w:t>
      </w:r>
    </w:p>
    <w:p w14:paraId="2763889B" w14:textId="77777777" w:rsidR="002B1A7B" w:rsidRPr="002B1A7B" w:rsidRDefault="002B1A7B" w:rsidP="002B1A7B">
      <w:pPr>
        <w:autoSpaceDE w:val="0"/>
        <w:rPr>
          <w:rFonts w:ascii="Calibri" w:hAnsi="Calibri" w:cs="Calibri"/>
          <w:b/>
          <w:bCs/>
          <w:kern w:val="1"/>
          <w:sz w:val="22"/>
        </w:rPr>
      </w:pPr>
      <w:r w:rsidRPr="002B1A7B">
        <w:rPr>
          <w:rFonts w:ascii="Calibri" w:hAnsi="Calibri" w:cs="Calibri"/>
          <w:kern w:val="1"/>
          <w:sz w:val="22"/>
        </w:rPr>
        <w:t>zwanymi dalej</w:t>
      </w:r>
      <w:r w:rsidRPr="002B1A7B">
        <w:rPr>
          <w:rFonts w:ascii="Calibri" w:hAnsi="Calibri" w:cs="Calibri"/>
          <w:b/>
          <w:bCs/>
          <w:kern w:val="1"/>
          <w:sz w:val="22"/>
        </w:rPr>
        <w:t xml:space="preserve"> Stronami,</w:t>
      </w:r>
    </w:p>
    <w:p w14:paraId="307C78A1" w14:textId="77777777" w:rsidR="002B1A7B" w:rsidRPr="002B1A7B" w:rsidRDefault="002B1A7B" w:rsidP="002B1A7B">
      <w:pPr>
        <w:autoSpaceDE w:val="0"/>
        <w:spacing w:line="264" w:lineRule="auto"/>
        <w:rPr>
          <w:rFonts w:ascii="Calibri" w:hAnsi="Calibri" w:cs="Calibri"/>
          <w:kern w:val="1"/>
          <w:sz w:val="22"/>
        </w:rPr>
      </w:pPr>
      <w:r w:rsidRPr="002B1A7B">
        <w:rPr>
          <w:rFonts w:ascii="Calibri" w:hAnsi="Calibri" w:cs="Calibri"/>
          <w:kern w:val="1"/>
          <w:sz w:val="22"/>
        </w:rPr>
        <w:t>została zawarta umowa o następującej treści:</w:t>
      </w:r>
    </w:p>
    <w:p w14:paraId="322C758E" w14:textId="77777777" w:rsidR="00BD26C7" w:rsidRPr="00811DE8" w:rsidRDefault="00CE4E30" w:rsidP="002B1A7B">
      <w:pPr>
        <w:spacing w:after="48"/>
        <w:ind w:left="12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</w:t>
      </w:r>
    </w:p>
    <w:p w14:paraId="6EA6A3D9" w14:textId="77777777" w:rsidR="00BD26C7" w:rsidRPr="00811DE8" w:rsidRDefault="00CE4E30" w:rsidP="004E2879">
      <w:pPr>
        <w:pStyle w:val="Nagwek1"/>
        <w:spacing w:line="240" w:lineRule="auto"/>
        <w:ind w:left="0" w:right="720"/>
        <w:rPr>
          <w:sz w:val="22"/>
        </w:rPr>
      </w:pPr>
      <w:r w:rsidRPr="00811DE8">
        <w:rPr>
          <w:sz w:val="22"/>
        </w:rPr>
        <w:t>§</w:t>
      </w:r>
      <w:r w:rsidRPr="00811DE8">
        <w:rPr>
          <w:rFonts w:eastAsia="Times New Roman" w:cs="Times New Roman"/>
          <w:sz w:val="22"/>
        </w:rPr>
        <w:t xml:space="preserve"> 1 </w:t>
      </w:r>
    </w:p>
    <w:p w14:paraId="09E89ED1" w14:textId="77777777" w:rsidR="00BD26C7" w:rsidRPr="00811DE8" w:rsidRDefault="00CE4E30" w:rsidP="004E2879">
      <w:pPr>
        <w:spacing w:after="45"/>
        <w:ind w:right="723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Przedmiot umowy  </w:t>
      </w:r>
    </w:p>
    <w:p w14:paraId="3C216974" w14:textId="7D389450" w:rsidR="00BD26C7" w:rsidRDefault="00CE4E30" w:rsidP="002D4BF4">
      <w:pPr>
        <w:numPr>
          <w:ilvl w:val="0"/>
          <w:numId w:val="1"/>
        </w:numPr>
        <w:spacing w:after="44"/>
        <w:ind w:left="426" w:right="47" w:hanging="360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ZAMAWIAJĄCY zleca WYKONAWCY, a Wykonawca przyjmuje do wykonania realizację zadania </w:t>
      </w:r>
      <w:r w:rsidR="00EA7A25">
        <w:rPr>
          <w:rFonts w:ascii="Calibri" w:hAnsi="Calibri"/>
          <w:sz w:val="22"/>
        </w:rPr>
        <w:br/>
      </w:r>
      <w:r w:rsidRPr="00811DE8">
        <w:rPr>
          <w:rFonts w:ascii="Calibri" w:hAnsi="Calibri"/>
          <w:sz w:val="22"/>
        </w:rPr>
        <w:t xml:space="preserve">pn. </w:t>
      </w:r>
      <w:r w:rsidR="00855B5F">
        <w:rPr>
          <w:rFonts w:ascii="Calibri" w:hAnsi="Calibri"/>
          <w:b/>
          <w:sz w:val="22"/>
        </w:rPr>
        <w:t>„</w:t>
      </w:r>
      <w:r w:rsidR="00855B5F">
        <w:rPr>
          <w:rFonts w:ascii="Calibri" w:hAnsi="Calibri"/>
          <w:b/>
          <w:bCs/>
          <w:sz w:val="22"/>
        </w:rPr>
        <w:t>Dostawa kotłowni kontenerowej olejow</w:t>
      </w:r>
      <w:r w:rsidR="00D40C4C">
        <w:rPr>
          <w:rFonts w:ascii="Calibri" w:hAnsi="Calibri"/>
          <w:b/>
          <w:bCs/>
          <w:sz w:val="22"/>
        </w:rPr>
        <w:t>o gazowej</w:t>
      </w:r>
      <w:r w:rsidR="00855B5F">
        <w:rPr>
          <w:rFonts w:ascii="Calibri" w:hAnsi="Calibri"/>
          <w:b/>
          <w:bCs/>
          <w:sz w:val="22"/>
        </w:rPr>
        <w:t xml:space="preserve"> - 1 szt. o mocy </w:t>
      </w:r>
      <w:r w:rsidR="00D40C4C" w:rsidRPr="00D40C4C">
        <w:rPr>
          <w:rFonts w:ascii="Calibri" w:hAnsi="Calibri"/>
          <w:b/>
          <w:bCs/>
          <w:sz w:val="22"/>
        </w:rPr>
        <w:t>600 kW ~ 700 kW</w:t>
      </w:r>
      <w:r w:rsidR="00855B5F">
        <w:rPr>
          <w:rFonts w:ascii="Calibri" w:hAnsi="Calibri"/>
          <w:b/>
          <w:sz w:val="22"/>
        </w:rPr>
        <w:t>”</w:t>
      </w:r>
      <w:r w:rsidR="00CD7808">
        <w:rPr>
          <w:rFonts w:ascii="Calibri" w:hAnsi="Calibri"/>
          <w:b/>
          <w:color w:val="FF0000"/>
          <w:sz w:val="22"/>
        </w:rPr>
        <w:t xml:space="preserve">                    </w:t>
      </w:r>
      <w:r w:rsidRPr="00811DE8">
        <w:rPr>
          <w:rFonts w:ascii="Calibri" w:hAnsi="Calibri"/>
          <w:sz w:val="22"/>
        </w:rPr>
        <w:t xml:space="preserve">zwanego dalej „Przedmiotem Umowy”. </w:t>
      </w:r>
    </w:p>
    <w:p w14:paraId="1103A53E" w14:textId="77777777" w:rsidR="00CD7808" w:rsidRPr="00811DE8" w:rsidRDefault="00CD7808" w:rsidP="002D4BF4">
      <w:pPr>
        <w:spacing w:after="44"/>
        <w:ind w:right="47"/>
        <w:jc w:val="both"/>
        <w:rPr>
          <w:rFonts w:ascii="Calibri" w:hAnsi="Calibri"/>
          <w:sz w:val="22"/>
        </w:rPr>
      </w:pPr>
    </w:p>
    <w:p w14:paraId="68D76373" w14:textId="35241005" w:rsidR="00BD26C7" w:rsidRPr="00811DE8" w:rsidRDefault="00CE4E30" w:rsidP="002D4BF4">
      <w:pPr>
        <w:numPr>
          <w:ilvl w:val="0"/>
          <w:numId w:val="1"/>
        </w:numPr>
        <w:spacing w:after="29"/>
        <w:ind w:left="426" w:right="47" w:hanging="360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Miejscem realizacji Przedmiotu umowy jest </w:t>
      </w:r>
      <w:r w:rsidR="009C503B">
        <w:rPr>
          <w:rFonts w:ascii="Calibri" w:hAnsi="Calibri"/>
          <w:sz w:val="22"/>
        </w:rPr>
        <w:t xml:space="preserve">teren przy ul. </w:t>
      </w:r>
      <w:r w:rsidR="00DF5343">
        <w:rPr>
          <w:rFonts w:ascii="Calibri" w:hAnsi="Calibri"/>
          <w:sz w:val="22"/>
        </w:rPr>
        <w:t>Dobrzańskiego 12</w:t>
      </w:r>
      <w:r w:rsidR="009C503B">
        <w:rPr>
          <w:rFonts w:ascii="Calibri" w:hAnsi="Calibri"/>
          <w:sz w:val="22"/>
        </w:rPr>
        <w:t xml:space="preserve"> w Nowym </w:t>
      </w:r>
      <w:r w:rsidR="006176EA">
        <w:rPr>
          <w:rFonts w:ascii="Calibri" w:hAnsi="Calibri"/>
          <w:sz w:val="22"/>
        </w:rPr>
        <w:t>Sączu</w:t>
      </w:r>
      <w:r w:rsidRPr="00DF5343">
        <w:rPr>
          <w:rFonts w:ascii="Calibri" w:hAnsi="Calibri"/>
          <w:sz w:val="22"/>
        </w:rPr>
        <w:t xml:space="preserve">. </w:t>
      </w:r>
      <w:r w:rsidRPr="00D40C4C">
        <w:rPr>
          <w:rFonts w:ascii="Calibri" w:hAnsi="Calibri"/>
          <w:color w:val="FF0000"/>
          <w:sz w:val="22"/>
        </w:rPr>
        <w:t xml:space="preserve"> </w:t>
      </w:r>
    </w:p>
    <w:p w14:paraId="5FCB3BCB" w14:textId="77777777" w:rsidR="00BD26C7" w:rsidRPr="00811DE8" w:rsidRDefault="00CE4E30" w:rsidP="002D4BF4">
      <w:pPr>
        <w:numPr>
          <w:ilvl w:val="0"/>
          <w:numId w:val="1"/>
        </w:numPr>
        <w:ind w:left="426" w:right="47" w:hanging="360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Wykonawca zobowiązuje się zrealizować przedmiot umowy zgodnie z opisem zawartym </w:t>
      </w:r>
      <w:r w:rsidR="009C503B">
        <w:rPr>
          <w:rFonts w:ascii="Calibri" w:hAnsi="Calibri"/>
          <w:sz w:val="22"/>
        </w:rPr>
        <w:br/>
      </w:r>
      <w:r w:rsidRPr="00811DE8">
        <w:rPr>
          <w:rFonts w:ascii="Calibri" w:hAnsi="Calibri"/>
          <w:sz w:val="22"/>
        </w:rPr>
        <w:t xml:space="preserve">w niniejszej umowie oraz zgodnie z : </w:t>
      </w:r>
    </w:p>
    <w:p w14:paraId="12C1B14B" w14:textId="43E7F0AE" w:rsidR="00BD26C7" w:rsidRPr="00811DE8" w:rsidRDefault="00CE4E30" w:rsidP="002D4BF4">
      <w:pPr>
        <w:numPr>
          <w:ilvl w:val="0"/>
          <w:numId w:val="2"/>
        </w:numPr>
        <w:ind w:right="47" w:hanging="360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Specyfikacją Istotnych Warunków Zamówienia z dnia .......................... r. oraz załącznikami do  SIWZ, </w:t>
      </w:r>
    </w:p>
    <w:p w14:paraId="480DE175" w14:textId="77777777" w:rsidR="00BD26C7" w:rsidRPr="00811DE8" w:rsidRDefault="00CE4E30" w:rsidP="002D4BF4">
      <w:pPr>
        <w:numPr>
          <w:ilvl w:val="0"/>
          <w:numId w:val="2"/>
        </w:numPr>
        <w:spacing w:after="11"/>
        <w:ind w:right="47" w:hanging="360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wymaganiami wynikającymi z obowiązujących Polskich Norm i aprobat technicznych, </w:t>
      </w:r>
    </w:p>
    <w:p w14:paraId="578F299B" w14:textId="77777777" w:rsidR="00BD26C7" w:rsidRPr="00811DE8" w:rsidRDefault="00CE4E30" w:rsidP="002D4BF4">
      <w:pPr>
        <w:numPr>
          <w:ilvl w:val="0"/>
          <w:numId w:val="2"/>
        </w:numPr>
        <w:ind w:right="47" w:hanging="360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zasadami rzetelnej wiedzy technicznej i ustalonymi zwyczajami. </w:t>
      </w:r>
    </w:p>
    <w:p w14:paraId="0AFA6536" w14:textId="5F2FCD55" w:rsidR="00B545EC" w:rsidRPr="00DF5343" w:rsidRDefault="00CE4E30" w:rsidP="002D4BF4">
      <w:pPr>
        <w:pStyle w:val="Akapitzlist"/>
        <w:numPr>
          <w:ilvl w:val="0"/>
          <w:numId w:val="1"/>
        </w:numPr>
        <w:spacing w:after="16" w:line="240" w:lineRule="auto"/>
        <w:ind w:right="47"/>
        <w:rPr>
          <w:rFonts w:ascii="Calibri" w:hAnsi="Calibri"/>
          <w:sz w:val="22"/>
        </w:rPr>
      </w:pPr>
      <w:r w:rsidRPr="00B545EC">
        <w:rPr>
          <w:rFonts w:ascii="Calibri" w:hAnsi="Calibri"/>
          <w:sz w:val="22"/>
        </w:rPr>
        <w:t xml:space="preserve">Wykonawca zobowiązuje się do wykonania wszelkich prac niezbędnych do prawidłowego wykonania zamówienia, </w:t>
      </w:r>
      <w:r w:rsidR="00A9651C" w:rsidRPr="00B545EC">
        <w:rPr>
          <w:rFonts w:ascii="Calibri" w:hAnsi="Calibri"/>
          <w:sz w:val="22"/>
        </w:rPr>
        <w:t xml:space="preserve">zgodnie z </w:t>
      </w:r>
      <w:r w:rsidRPr="00B545EC">
        <w:rPr>
          <w:rFonts w:ascii="Calibri" w:hAnsi="Calibri"/>
          <w:sz w:val="22"/>
        </w:rPr>
        <w:t>zasad</w:t>
      </w:r>
      <w:r w:rsidR="00A9651C" w:rsidRPr="00B545EC">
        <w:rPr>
          <w:rFonts w:ascii="Calibri" w:hAnsi="Calibri"/>
          <w:sz w:val="22"/>
        </w:rPr>
        <w:t>ami</w:t>
      </w:r>
      <w:r w:rsidRPr="00B545EC">
        <w:rPr>
          <w:rFonts w:ascii="Calibri" w:hAnsi="Calibri"/>
          <w:sz w:val="22"/>
        </w:rPr>
        <w:t xml:space="preserve"> wiedzy technicznej i przepisy prawa niezbędne są do bezpiecznego i zgodnego z prawem użytkowania instalacji i urządzeń.  </w:t>
      </w:r>
    </w:p>
    <w:p w14:paraId="5DAECBFD" w14:textId="77777777" w:rsidR="00BD26C7" w:rsidRDefault="00CE4E30" w:rsidP="002D4BF4">
      <w:pPr>
        <w:spacing w:after="16"/>
        <w:ind w:left="372"/>
        <w:jc w:val="both"/>
        <w:rPr>
          <w:rFonts w:ascii="Calibri" w:hAnsi="Calibri"/>
          <w:b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15D4841A" w14:textId="77777777" w:rsidR="00BD26C7" w:rsidRPr="00811DE8" w:rsidRDefault="00CE4E30" w:rsidP="004E2879">
      <w:pPr>
        <w:spacing w:after="43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>§ 2</w:t>
      </w:r>
    </w:p>
    <w:p w14:paraId="14DC8F19" w14:textId="77777777" w:rsidR="00BD26C7" w:rsidRPr="00811DE8" w:rsidRDefault="00CE4E30" w:rsidP="009C503B">
      <w:pPr>
        <w:ind w:left="686" w:right="723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Termin realizacji umowy  </w:t>
      </w:r>
    </w:p>
    <w:p w14:paraId="458882DC" w14:textId="2A564E94" w:rsidR="00855B5F" w:rsidRPr="00DF5343" w:rsidRDefault="00855B5F" w:rsidP="00855B5F">
      <w:pPr>
        <w:numPr>
          <w:ilvl w:val="0"/>
          <w:numId w:val="48"/>
        </w:numPr>
        <w:spacing w:after="23"/>
        <w:ind w:left="426" w:right="47" w:hanging="284"/>
        <w:rPr>
          <w:rFonts w:ascii="Calibri" w:hAnsi="Calibri"/>
          <w:sz w:val="22"/>
        </w:rPr>
      </w:pPr>
      <w:bookmarkStart w:id="0" w:name="_Hlk135910856"/>
      <w:r w:rsidRPr="00855B5F">
        <w:rPr>
          <w:rFonts w:ascii="Calibri" w:hAnsi="Calibri"/>
          <w:sz w:val="22"/>
        </w:rPr>
        <w:t xml:space="preserve">Dostawa kotła wraz z niezbędnym osprzętem do </w:t>
      </w:r>
      <w:r w:rsidRPr="00DF5343">
        <w:rPr>
          <w:rFonts w:ascii="Calibri" w:hAnsi="Calibri"/>
          <w:sz w:val="22"/>
        </w:rPr>
        <w:t xml:space="preserve">dnia </w:t>
      </w:r>
      <w:r w:rsidR="00D03CF9" w:rsidRPr="00DF5343">
        <w:rPr>
          <w:rFonts w:ascii="Calibri" w:hAnsi="Calibri"/>
          <w:sz w:val="22"/>
        </w:rPr>
        <w:t>1</w:t>
      </w:r>
      <w:r w:rsidR="00DF5343">
        <w:rPr>
          <w:rFonts w:ascii="Calibri" w:hAnsi="Calibri"/>
          <w:sz w:val="22"/>
        </w:rPr>
        <w:t>4</w:t>
      </w:r>
      <w:r w:rsidR="00D03CF9" w:rsidRPr="00DF5343">
        <w:rPr>
          <w:rFonts w:ascii="Calibri" w:hAnsi="Calibri"/>
          <w:sz w:val="22"/>
        </w:rPr>
        <w:t>.08.2025</w:t>
      </w:r>
      <w:r w:rsidR="00DF5343">
        <w:rPr>
          <w:rFonts w:ascii="Calibri" w:hAnsi="Calibri"/>
          <w:sz w:val="22"/>
        </w:rPr>
        <w:t xml:space="preserve"> </w:t>
      </w:r>
      <w:r w:rsidR="00D03CF9" w:rsidRPr="00DF5343">
        <w:rPr>
          <w:rFonts w:ascii="Calibri" w:hAnsi="Calibri"/>
          <w:sz w:val="22"/>
        </w:rPr>
        <w:t>r</w:t>
      </w:r>
      <w:r w:rsidRPr="00DF5343">
        <w:rPr>
          <w:rFonts w:ascii="Calibri" w:hAnsi="Calibri"/>
          <w:sz w:val="22"/>
        </w:rPr>
        <w:t xml:space="preserve">. </w:t>
      </w:r>
    </w:p>
    <w:p w14:paraId="3DEFB30B" w14:textId="72A8BADC" w:rsidR="00855B5F" w:rsidRDefault="00855B5F" w:rsidP="002D4BF4">
      <w:pPr>
        <w:numPr>
          <w:ilvl w:val="0"/>
          <w:numId w:val="48"/>
        </w:numPr>
        <w:spacing w:after="23"/>
        <w:ind w:left="426" w:right="47" w:hanging="284"/>
        <w:jc w:val="both"/>
        <w:rPr>
          <w:rFonts w:ascii="Calibri" w:hAnsi="Calibri"/>
          <w:sz w:val="22"/>
        </w:rPr>
      </w:pPr>
      <w:r w:rsidRPr="00855B5F">
        <w:rPr>
          <w:rFonts w:ascii="Calibri" w:hAnsi="Calibri"/>
          <w:sz w:val="22"/>
        </w:rPr>
        <w:t>Dostawca</w:t>
      </w:r>
      <w:r w:rsidR="00DF5343">
        <w:rPr>
          <w:rFonts w:ascii="Calibri" w:hAnsi="Calibri"/>
          <w:sz w:val="22"/>
        </w:rPr>
        <w:t xml:space="preserve"> dokona uruchomienia kotłowni oraz</w:t>
      </w:r>
      <w:r w:rsidRPr="00855B5F">
        <w:rPr>
          <w:rFonts w:ascii="Calibri" w:hAnsi="Calibri"/>
          <w:sz w:val="22"/>
        </w:rPr>
        <w:t xml:space="preserve"> wykona szkoleni</w:t>
      </w:r>
      <w:r w:rsidR="00DF5343">
        <w:rPr>
          <w:rFonts w:ascii="Calibri" w:hAnsi="Calibri"/>
          <w:sz w:val="22"/>
        </w:rPr>
        <w:t>a</w:t>
      </w:r>
      <w:r w:rsidRPr="00855B5F">
        <w:rPr>
          <w:rFonts w:ascii="Calibri" w:hAnsi="Calibri"/>
          <w:sz w:val="22"/>
        </w:rPr>
        <w:t xml:space="preserve"> pracowników, dostarczy wszystkie dokumentacje wymagane w przetargu oraz przekaże kocioł do Zamawiające</w:t>
      </w:r>
      <w:r w:rsidR="00DF5343">
        <w:rPr>
          <w:rFonts w:ascii="Calibri" w:hAnsi="Calibri"/>
          <w:sz w:val="22"/>
        </w:rPr>
        <w:t>go po wykonaniu prac instalacyjnych przez Zamawiającego – nie później niż</w:t>
      </w:r>
      <w:r w:rsidRPr="00855B5F">
        <w:rPr>
          <w:rFonts w:ascii="Calibri" w:hAnsi="Calibri"/>
          <w:sz w:val="22"/>
        </w:rPr>
        <w:t xml:space="preserve"> </w:t>
      </w:r>
      <w:r w:rsidRPr="00F334B9">
        <w:rPr>
          <w:rFonts w:ascii="Calibri" w:hAnsi="Calibri"/>
          <w:b/>
          <w:bCs/>
          <w:sz w:val="22"/>
        </w:rPr>
        <w:t xml:space="preserve">do </w:t>
      </w:r>
      <w:r w:rsidR="00056FA3" w:rsidRPr="00F334B9">
        <w:rPr>
          <w:rFonts w:ascii="Calibri" w:hAnsi="Calibri"/>
          <w:b/>
          <w:bCs/>
          <w:sz w:val="22"/>
        </w:rPr>
        <w:t>29</w:t>
      </w:r>
      <w:r w:rsidR="00D03CF9" w:rsidRPr="00F334B9">
        <w:rPr>
          <w:rFonts w:ascii="Calibri" w:hAnsi="Calibri"/>
          <w:b/>
          <w:bCs/>
          <w:sz w:val="22"/>
        </w:rPr>
        <w:t>.08.2025r</w:t>
      </w:r>
      <w:r w:rsidRPr="00F334B9">
        <w:rPr>
          <w:rFonts w:ascii="Calibri" w:hAnsi="Calibri"/>
          <w:b/>
          <w:bCs/>
          <w:sz w:val="22"/>
        </w:rPr>
        <w:t>.</w:t>
      </w:r>
      <w:r w:rsidRPr="00F334B9">
        <w:rPr>
          <w:rFonts w:ascii="Calibri" w:hAnsi="Calibri"/>
          <w:sz w:val="22"/>
        </w:rPr>
        <w:t xml:space="preserve"> </w:t>
      </w:r>
      <w:r w:rsidRPr="00855B5F">
        <w:rPr>
          <w:rFonts w:ascii="Calibri" w:hAnsi="Calibri"/>
          <w:sz w:val="22"/>
        </w:rPr>
        <w:t xml:space="preserve">Strony sporządzą protokół odbioru końcowego.  </w:t>
      </w:r>
    </w:p>
    <w:p w14:paraId="258FCE6E" w14:textId="1726935A" w:rsidR="00855B5F" w:rsidRDefault="00855B5F" w:rsidP="002D4BF4">
      <w:pPr>
        <w:numPr>
          <w:ilvl w:val="0"/>
          <w:numId w:val="48"/>
        </w:numPr>
        <w:spacing w:after="23"/>
        <w:ind w:left="426" w:right="47" w:hanging="284"/>
        <w:jc w:val="both"/>
        <w:rPr>
          <w:rFonts w:ascii="Calibri" w:hAnsi="Calibri"/>
          <w:sz w:val="22"/>
        </w:rPr>
      </w:pPr>
      <w:r w:rsidRPr="00855B5F">
        <w:rPr>
          <w:rFonts w:ascii="Calibri" w:hAnsi="Calibri"/>
          <w:sz w:val="22"/>
        </w:rPr>
        <w:t>Za dzień wykonania przedmiotu umowy uznaje się datę podpisania protokołu odbioru końcowego</w:t>
      </w:r>
    </w:p>
    <w:bookmarkEnd w:id="0"/>
    <w:p w14:paraId="6F8CD645" w14:textId="77777777" w:rsidR="00BD26C7" w:rsidRPr="00811DE8" w:rsidRDefault="00CE4E30" w:rsidP="004E2879">
      <w:pPr>
        <w:pStyle w:val="Nagwek1"/>
        <w:spacing w:line="240" w:lineRule="auto"/>
        <w:ind w:left="0" w:right="0"/>
        <w:rPr>
          <w:sz w:val="22"/>
        </w:rPr>
      </w:pPr>
      <w:r w:rsidRPr="00811DE8">
        <w:rPr>
          <w:sz w:val="22"/>
        </w:rPr>
        <w:lastRenderedPageBreak/>
        <w:t>§</w:t>
      </w:r>
      <w:r w:rsidRPr="00811DE8">
        <w:rPr>
          <w:rFonts w:eastAsia="Times New Roman" w:cs="Times New Roman"/>
          <w:sz w:val="22"/>
        </w:rPr>
        <w:t xml:space="preserve"> 3</w:t>
      </w:r>
    </w:p>
    <w:p w14:paraId="090512CD" w14:textId="644900AC" w:rsidR="00744F08" w:rsidRDefault="00CE4E30" w:rsidP="002B1A7B">
      <w:pPr>
        <w:ind w:left="372" w:right="59" w:firstLine="2859"/>
        <w:rPr>
          <w:rFonts w:ascii="Calibri" w:hAnsi="Calibri"/>
          <w:b/>
          <w:sz w:val="22"/>
        </w:rPr>
      </w:pPr>
      <w:r w:rsidRPr="00811DE8">
        <w:rPr>
          <w:rFonts w:ascii="Calibri" w:hAnsi="Calibri"/>
          <w:b/>
          <w:sz w:val="22"/>
        </w:rPr>
        <w:t xml:space="preserve">Osoby wyznaczone do kontaktu  </w:t>
      </w:r>
    </w:p>
    <w:p w14:paraId="22AEEE28" w14:textId="7B1399EF" w:rsidR="00BD26C7" w:rsidRPr="00811DE8" w:rsidRDefault="00CE4E30" w:rsidP="002D4BF4">
      <w:pPr>
        <w:ind w:left="372" w:right="59" w:hanging="372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1.</w:t>
      </w:r>
      <w:r w:rsidRPr="00811DE8">
        <w:rPr>
          <w:rFonts w:ascii="Calibri" w:eastAsia="Arial" w:hAnsi="Calibri" w:cs="Arial"/>
          <w:sz w:val="22"/>
        </w:rPr>
        <w:t xml:space="preserve"> </w:t>
      </w:r>
      <w:r w:rsidRPr="00811DE8">
        <w:rPr>
          <w:rFonts w:ascii="Calibri" w:hAnsi="Calibri"/>
          <w:sz w:val="22"/>
        </w:rPr>
        <w:t>Strony umowy ustalają, że osobami upoważnionymi do reprezentowania ich w trakcie realizacji</w:t>
      </w:r>
      <w:r w:rsidR="00744F08">
        <w:rPr>
          <w:rFonts w:ascii="Calibri" w:hAnsi="Calibri"/>
          <w:sz w:val="22"/>
        </w:rPr>
        <w:t xml:space="preserve"> </w:t>
      </w:r>
      <w:r w:rsidR="00D8297B">
        <w:rPr>
          <w:rFonts w:ascii="Calibri" w:hAnsi="Calibri"/>
          <w:sz w:val="22"/>
        </w:rPr>
        <w:t xml:space="preserve">zamówienia </w:t>
      </w:r>
      <w:r w:rsidRPr="00811DE8">
        <w:rPr>
          <w:rFonts w:ascii="Calibri" w:hAnsi="Calibri"/>
          <w:sz w:val="22"/>
        </w:rPr>
        <w:t xml:space="preserve">są: </w:t>
      </w:r>
    </w:p>
    <w:p w14:paraId="2F7A0B0A" w14:textId="7400D678" w:rsidR="00BD26C7" w:rsidRPr="00A9651C" w:rsidRDefault="00CE4E30" w:rsidP="002D4BF4">
      <w:pPr>
        <w:numPr>
          <w:ilvl w:val="0"/>
          <w:numId w:val="4"/>
        </w:numPr>
        <w:ind w:left="426" w:right="47"/>
        <w:jc w:val="both"/>
        <w:rPr>
          <w:rFonts w:ascii="Calibri" w:hAnsi="Calibri"/>
          <w:sz w:val="22"/>
        </w:rPr>
      </w:pPr>
      <w:r w:rsidRPr="00744F08">
        <w:rPr>
          <w:rFonts w:ascii="Calibri" w:hAnsi="Calibri"/>
          <w:sz w:val="22"/>
        </w:rPr>
        <w:t xml:space="preserve">Ze strony Wykonawcy: ............................................................. </w:t>
      </w:r>
    </w:p>
    <w:p w14:paraId="78064C41" w14:textId="77777777" w:rsidR="00BD26C7" w:rsidRPr="00811DE8" w:rsidRDefault="00CE4E30" w:rsidP="002D4BF4">
      <w:pPr>
        <w:ind w:left="709" w:right="47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Wykonawca oświadcza, że osoby, które w jego imieniu wykonywać będą prace będące przedmiotem umowy, posiadają stosowne kwalifikacje i uprawnienia w zakresie powierzonych obowiązków. </w:t>
      </w:r>
    </w:p>
    <w:p w14:paraId="6A92ECC6" w14:textId="3005DD37" w:rsidR="00BD26C7" w:rsidRPr="00CE738A" w:rsidRDefault="00CE4E30" w:rsidP="002D4BF4">
      <w:pPr>
        <w:numPr>
          <w:ilvl w:val="0"/>
          <w:numId w:val="4"/>
        </w:numPr>
        <w:tabs>
          <w:tab w:val="left" w:pos="993"/>
        </w:tabs>
        <w:spacing w:after="7"/>
        <w:ind w:left="709" w:right="47" w:hanging="283"/>
        <w:jc w:val="both"/>
        <w:rPr>
          <w:rFonts w:ascii="Calibri" w:hAnsi="Calibri"/>
          <w:sz w:val="22"/>
        </w:rPr>
      </w:pPr>
      <w:r w:rsidRPr="00CE738A">
        <w:rPr>
          <w:rFonts w:ascii="Calibri" w:hAnsi="Calibri"/>
          <w:sz w:val="22"/>
        </w:rPr>
        <w:t xml:space="preserve">Ze strony Zamawiającego: </w:t>
      </w:r>
      <w:r w:rsidR="00744F08" w:rsidRPr="00CE738A">
        <w:rPr>
          <w:rFonts w:ascii="Calibri" w:hAnsi="Calibri"/>
          <w:sz w:val="22"/>
        </w:rPr>
        <w:t>………………………………………………………………………………..</w:t>
      </w:r>
    </w:p>
    <w:p w14:paraId="21924CC9" w14:textId="77777777" w:rsidR="00BD26C7" w:rsidRPr="00811DE8" w:rsidRDefault="00CE4E30" w:rsidP="002B1A7B">
      <w:pPr>
        <w:spacing w:after="48"/>
        <w:ind w:left="12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</w:t>
      </w:r>
    </w:p>
    <w:p w14:paraId="0498813B" w14:textId="77777777" w:rsidR="00BD26C7" w:rsidRPr="00811DE8" w:rsidRDefault="00CE4E30" w:rsidP="004E2879">
      <w:pPr>
        <w:pStyle w:val="Nagwek1"/>
        <w:spacing w:line="240" w:lineRule="auto"/>
        <w:ind w:left="0" w:right="0"/>
        <w:rPr>
          <w:sz w:val="22"/>
        </w:rPr>
      </w:pPr>
      <w:r w:rsidRPr="00811DE8">
        <w:rPr>
          <w:sz w:val="22"/>
        </w:rPr>
        <w:t>§</w:t>
      </w:r>
      <w:r w:rsidRPr="00811DE8">
        <w:rPr>
          <w:rFonts w:eastAsia="Times New Roman" w:cs="Times New Roman"/>
          <w:sz w:val="22"/>
        </w:rPr>
        <w:t xml:space="preserve"> 4</w:t>
      </w:r>
    </w:p>
    <w:p w14:paraId="69A26F7A" w14:textId="77777777" w:rsidR="004B5863" w:rsidRPr="00174EDA" w:rsidRDefault="004B5863" w:rsidP="002D4BF4">
      <w:pPr>
        <w:widowControl w:val="0"/>
        <w:numPr>
          <w:ilvl w:val="0"/>
          <w:numId w:val="27"/>
        </w:numPr>
        <w:spacing w:before="24" w:after="40" w:line="24" w:lineRule="atLeast"/>
        <w:ind w:left="426" w:right="-35" w:hanging="426"/>
        <w:jc w:val="both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Strony ustalają, że obowiązującą ich formą wynagrodzenia, zgodnie z SIWZ oraz wybraną ofertą Wykonawcy, będzie wynagrodzenie w formie ryczałtu.</w:t>
      </w:r>
    </w:p>
    <w:p w14:paraId="179B7A42" w14:textId="77777777" w:rsidR="004B5863" w:rsidRDefault="004B5863" w:rsidP="002D4BF4">
      <w:pPr>
        <w:widowControl w:val="0"/>
        <w:numPr>
          <w:ilvl w:val="0"/>
          <w:numId w:val="27"/>
        </w:numPr>
        <w:spacing w:before="24" w:after="40" w:line="24" w:lineRule="atLeast"/>
        <w:ind w:left="426" w:right="-34" w:hanging="426"/>
        <w:jc w:val="both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Ustalone w tej formie na podstawie oferty wynagrodzenie Wykonawcy wyraża się kwotą:</w:t>
      </w:r>
      <w:r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b/>
          <w:bCs/>
          <w:sz w:val="22"/>
        </w:rPr>
        <w:t>…………..</w:t>
      </w:r>
      <w:r w:rsidRPr="00174EDA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b/>
          <w:sz w:val="22"/>
        </w:rPr>
        <w:t>zł</w:t>
      </w:r>
      <w:r w:rsidRPr="00174EDA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b/>
          <w:sz w:val="22"/>
        </w:rPr>
        <w:t>netto</w:t>
      </w:r>
      <w:r w:rsidRPr="00174EDA">
        <w:rPr>
          <w:rFonts w:ascii="Calibri" w:hAnsi="Calibri" w:cs="Calibri"/>
          <w:sz w:val="22"/>
        </w:rPr>
        <w:t xml:space="preserve"> (słownie: ………………………………………………… złotych ……/100) + należny</w:t>
      </w:r>
      <w:r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sz w:val="22"/>
        </w:rPr>
        <w:t xml:space="preserve">podatek VAT.. = </w:t>
      </w:r>
      <w:r w:rsidRPr="00174EDA">
        <w:rPr>
          <w:rFonts w:ascii="Calibri" w:hAnsi="Calibri" w:cs="Calibri"/>
          <w:b/>
          <w:bCs/>
          <w:sz w:val="22"/>
        </w:rPr>
        <w:t>………………….</w:t>
      </w:r>
      <w:r w:rsidRPr="00174EDA"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b/>
          <w:bCs/>
          <w:sz w:val="22"/>
        </w:rPr>
        <w:t>zł brutto</w:t>
      </w:r>
      <w:r w:rsidRPr="00174EDA">
        <w:rPr>
          <w:rFonts w:ascii="Calibri" w:hAnsi="Calibri" w:cs="Calibri"/>
          <w:sz w:val="22"/>
        </w:rPr>
        <w:t xml:space="preserve"> (słownie: ………………………………. złotych ……/100)</w:t>
      </w:r>
      <w:r>
        <w:rPr>
          <w:rFonts w:ascii="Calibri" w:hAnsi="Calibri" w:cs="Calibri"/>
          <w:sz w:val="22"/>
        </w:rPr>
        <w:t xml:space="preserve"> </w:t>
      </w:r>
    </w:p>
    <w:p w14:paraId="36FCD7C2" w14:textId="1034A227" w:rsidR="003168C2" w:rsidRPr="002C111A" w:rsidRDefault="004B5863" w:rsidP="002D4BF4">
      <w:pPr>
        <w:widowControl w:val="0"/>
        <w:spacing w:before="24" w:after="40" w:line="24" w:lineRule="atLeast"/>
        <w:ind w:left="426" w:right="-34"/>
        <w:jc w:val="both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W okresie obowiązywania niniejszej umowy cena netto nie ulegnie zmianie. Należny podatek VAT</w:t>
      </w:r>
      <w:r w:rsidRPr="00174EDA">
        <w:rPr>
          <w:rFonts w:ascii="Calibri" w:hAnsi="Calibri" w:cs="Calibri"/>
          <w:sz w:val="22"/>
        </w:rPr>
        <w:br/>
        <w:t xml:space="preserve">wg stawki urzędowej obowiązującej w dacie wystawienia poszczególnych faktur. </w:t>
      </w:r>
    </w:p>
    <w:p w14:paraId="32AED6DA" w14:textId="50489C8C" w:rsidR="004B5863" w:rsidRPr="00056FA3" w:rsidRDefault="004B5863" w:rsidP="002D4BF4">
      <w:pPr>
        <w:widowControl w:val="0"/>
        <w:numPr>
          <w:ilvl w:val="0"/>
          <w:numId w:val="27"/>
        </w:numPr>
        <w:spacing w:before="24" w:after="40" w:line="24" w:lineRule="atLeast"/>
        <w:ind w:left="426" w:right="-34" w:hanging="426"/>
        <w:jc w:val="both"/>
        <w:rPr>
          <w:rFonts w:ascii="Calibri" w:hAnsi="Calibri" w:cs="Calibri"/>
          <w:color w:val="000000"/>
          <w:sz w:val="22"/>
        </w:rPr>
      </w:pPr>
      <w:r w:rsidRPr="00174EDA">
        <w:rPr>
          <w:rFonts w:ascii="Calibri" w:hAnsi="Calibri" w:cs="Calibri"/>
          <w:sz w:val="22"/>
        </w:rPr>
        <w:t>Wynagrodzenie obejmuje wszystkie koszty i obowiązki Wykonawcy, niezbędne do zrealizowania robót ujętych w ofercie Wykonawcy oraz określone niniejszą Umową, tj. w szczególności:</w:t>
      </w:r>
    </w:p>
    <w:p w14:paraId="6E4C8055" w14:textId="77777777" w:rsidR="004B5863" w:rsidRPr="00174EDA" w:rsidRDefault="004B5863" w:rsidP="002D4BF4">
      <w:pPr>
        <w:widowControl w:val="0"/>
        <w:numPr>
          <w:ilvl w:val="1"/>
          <w:numId w:val="27"/>
        </w:numPr>
        <w:tabs>
          <w:tab w:val="clear" w:pos="0"/>
          <w:tab w:val="num" w:pos="709"/>
        </w:tabs>
        <w:spacing w:before="24" w:after="40" w:line="24" w:lineRule="atLeast"/>
        <w:ind w:left="709" w:right="-34" w:hanging="283"/>
        <w:jc w:val="both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 xml:space="preserve">koszty transportu, ubezpieczeń, </w:t>
      </w:r>
    </w:p>
    <w:p w14:paraId="07E43BD0" w14:textId="77777777" w:rsidR="004B5863" w:rsidRPr="00174EDA" w:rsidRDefault="004B5863" w:rsidP="002D4BF4">
      <w:pPr>
        <w:widowControl w:val="0"/>
        <w:numPr>
          <w:ilvl w:val="1"/>
          <w:numId w:val="27"/>
        </w:numPr>
        <w:tabs>
          <w:tab w:val="clear" w:pos="0"/>
          <w:tab w:val="num" w:pos="709"/>
        </w:tabs>
        <w:spacing w:before="24" w:after="40" w:line="24" w:lineRule="atLeast"/>
        <w:ind w:left="709" w:right="-34" w:hanging="283"/>
        <w:jc w:val="both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koszty niezbędnych badań i opinii wymaganych podczas odbioru końcowego robót,</w:t>
      </w:r>
    </w:p>
    <w:p w14:paraId="59D742A6" w14:textId="77777777" w:rsidR="004B5863" w:rsidRPr="00174EDA" w:rsidRDefault="004B5863" w:rsidP="002D4BF4">
      <w:pPr>
        <w:widowControl w:val="0"/>
        <w:numPr>
          <w:ilvl w:val="1"/>
          <w:numId w:val="27"/>
        </w:numPr>
        <w:tabs>
          <w:tab w:val="clear" w:pos="0"/>
          <w:tab w:val="num" w:pos="709"/>
        </w:tabs>
        <w:spacing w:before="24" w:after="40" w:line="24" w:lineRule="atLeast"/>
        <w:ind w:left="709" w:right="-34" w:hanging="283"/>
        <w:jc w:val="both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koszt wszelkich innych czynności niezbędnych do prawidłowego wykonania przedmiotu zamówienia,</w:t>
      </w:r>
    </w:p>
    <w:p w14:paraId="46255558" w14:textId="3116D111" w:rsidR="004B5863" w:rsidRPr="00174EDA" w:rsidRDefault="00D03CF9" w:rsidP="002D4BF4">
      <w:pPr>
        <w:widowControl w:val="0"/>
        <w:numPr>
          <w:ilvl w:val="1"/>
          <w:numId w:val="27"/>
        </w:numPr>
        <w:tabs>
          <w:tab w:val="clear" w:pos="0"/>
          <w:tab w:val="num" w:pos="709"/>
        </w:tabs>
        <w:spacing w:before="24" w:after="40" w:line="24" w:lineRule="atLeast"/>
        <w:ind w:left="709" w:right="-34" w:hanging="283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dostarczenie kompletnej</w:t>
      </w:r>
      <w:r w:rsidR="004B5863" w:rsidRPr="00174EDA">
        <w:rPr>
          <w:rFonts w:ascii="Calibri" w:hAnsi="Calibri" w:cs="Calibri"/>
          <w:sz w:val="22"/>
        </w:rPr>
        <w:t xml:space="preserve"> dokumentacji niezbędnej do uzyskania decyzji UDT zezwalającej na eksploatację urządzeń, </w:t>
      </w:r>
    </w:p>
    <w:p w14:paraId="3F12D27C" w14:textId="77777777" w:rsidR="004B5863" w:rsidRPr="004B5863" w:rsidRDefault="004B5863" w:rsidP="002D4BF4">
      <w:pPr>
        <w:widowControl w:val="0"/>
        <w:numPr>
          <w:ilvl w:val="0"/>
          <w:numId w:val="27"/>
        </w:numPr>
        <w:spacing w:after="40" w:line="24" w:lineRule="atLeast"/>
        <w:ind w:left="425" w:right="-34" w:hanging="425"/>
        <w:jc w:val="both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>Zamawiający oświadcza, że jest czynnym podatnikiem VAT, zarejestrowanym w Urzędzie</w:t>
      </w:r>
      <w:r>
        <w:rPr>
          <w:rFonts w:ascii="Calibri" w:hAnsi="Calibri" w:cs="Calibri"/>
          <w:sz w:val="22"/>
        </w:rPr>
        <w:t xml:space="preserve"> </w:t>
      </w:r>
      <w:r w:rsidRPr="00174EDA">
        <w:rPr>
          <w:rFonts w:ascii="Calibri" w:hAnsi="Calibri" w:cs="Calibri"/>
          <w:sz w:val="22"/>
        </w:rPr>
        <w:t xml:space="preserve">Skarbowym pod numerem NIP 7341787660 i jest uprawniony do wystawiania i otrzymywania faktur VAT. </w:t>
      </w:r>
    </w:p>
    <w:p w14:paraId="5021AFBE" w14:textId="77777777" w:rsidR="004B5863" w:rsidRPr="00174EDA" w:rsidRDefault="004B5863" w:rsidP="002D4BF4">
      <w:pPr>
        <w:widowControl w:val="0"/>
        <w:numPr>
          <w:ilvl w:val="0"/>
          <w:numId w:val="27"/>
        </w:numPr>
        <w:spacing w:after="40" w:line="24" w:lineRule="atLeast"/>
        <w:ind w:left="425" w:right="-34" w:hanging="425"/>
        <w:jc w:val="both"/>
        <w:rPr>
          <w:rFonts w:ascii="Calibri" w:hAnsi="Calibri" w:cs="Calibri"/>
          <w:sz w:val="22"/>
        </w:rPr>
      </w:pPr>
      <w:r w:rsidRPr="00174EDA">
        <w:rPr>
          <w:rFonts w:ascii="Calibri" w:hAnsi="Calibri" w:cs="Calibri"/>
          <w:sz w:val="22"/>
        </w:rPr>
        <w:t xml:space="preserve">Wykonawca oświadcza, że jest czynnym podatnikiem VAT, zarejestrowanym w Urzędzie Skarbowym </w:t>
      </w:r>
      <w:r w:rsidRPr="00174EDA">
        <w:rPr>
          <w:rFonts w:ascii="Calibri" w:hAnsi="Calibri" w:cs="Calibri"/>
          <w:sz w:val="22"/>
        </w:rPr>
        <w:br/>
        <w:t xml:space="preserve">pod numerem NIP ………………… i jest uprawniony do wystawiania i otrzymywania faktur VAT. </w:t>
      </w:r>
    </w:p>
    <w:p w14:paraId="375FFDEA" w14:textId="77777777" w:rsidR="004B5863" w:rsidRPr="00174EDA" w:rsidRDefault="004B5863" w:rsidP="004B5863">
      <w:pPr>
        <w:widowControl w:val="0"/>
        <w:spacing w:after="40" w:line="24" w:lineRule="atLeast"/>
        <w:ind w:right="-34"/>
        <w:rPr>
          <w:rFonts w:ascii="Calibri" w:hAnsi="Calibri" w:cs="Calibri"/>
          <w:sz w:val="22"/>
        </w:rPr>
      </w:pPr>
    </w:p>
    <w:p w14:paraId="789CD771" w14:textId="77777777" w:rsidR="00BD26C7" w:rsidRPr="00811DE8" w:rsidRDefault="00CE4E30" w:rsidP="004E2879">
      <w:pPr>
        <w:pStyle w:val="Nagwek1"/>
        <w:spacing w:line="240" w:lineRule="auto"/>
        <w:ind w:left="0" w:right="0"/>
        <w:rPr>
          <w:sz w:val="22"/>
        </w:rPr>
      </w:pPr>
      <w:r w:rsidRPr="00811DE8">
        <w:rPr>
          <w:sz w:val="22"/>
        </w:rPr>
        <w:t>§</w:t>
      </w:r>
      <w:r w:rsidRPr="00811DE8">
        <w:rPr>
          <w:rFonts w:eastAsia="Times New Roman" w:cs="Times New Roman"/>
          <w:sz w:val="22"/>
        </w:rPr>
        <w:t xml:space="preserve"> 5</w:t>
      </w:r>
    </w:p>
    <w:p w14:paraId="3401F74C" w14:textId="77777777" w:rsidR="004E2879" w:rsidRDefault="00CE4E30" w:rsidP="002B1A7B">
      <w:pPr>
        <w:ind w:left="357" w:right="47" w:firstLine="3164"/>
        <w:rPr>
          <w:rFonts w:ascii="Calibri" w:hAnsi="Calibri"/>
          <w:b/>
          <w:color w:val="FF0000"/>
          <w:sz w:val="22"/>
        </w:rPr>
      </w:pPr>
      <w:r w:rsidRPr="00811DE8">
        <w:rPr>
          <w:rFonts w:ascii="Calibri" w:hAnsi="Calibri"/>
          <w:b/>
          <w:sz w:val="22"/>
        </w:rPr>
        <w:t>Warunki realizacji umowy</w:t>
      </w:r>
      <w:r w:rsidRPr="00811DE8">
        <w:rPr>
          <w:rFonts w:ascii="Calibri" w:hAnsi="Calibri"/>
          <w:b/>
          <w:color w:val="FF0000"/>
          <w:sz w:val="22"/>
        </w:rPr>
        <w:t xml:space="preserve"> </w:t>
      </w:r>
    </w:p>
    <w:p w14:paraId="4A78F227" w14:textId="77777777" w:rsidR="00BD26C7" w:rsidRPr="00811DE8" w:rsidRDefault="00CE4E30" w:rsidP="002D4BF4">
      <w:pPr>
        <w:ind w:left="284" w:right="47" w:hanging="284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>1.</w:t>
      </w:r>
      <w:r w:rsidRPr="00811DE8">
        <w:rPr>
          <w:rFonts w:ascii="Calibri" w:eastAsia="Arial" w:hAnsi="Calibri" w:cs="Arial"/>
          <w:sz w:val="22"/>
        </w:rPr>
        <w:t xml:space="preserve"> </w:t>
      </w:r>
      <w:r w:rsidRPr="00811DE8">
        <w:rPr>
          <w:rFonts w:ascii="Calibri" w:hAnsi="Calibri"/>
          <w:sz w:val="22"/>
        </w:rPr>
        <w:t>Wykonawca zobowiązuje się do użycia w trakcie realizacji przedmiotu umowy własnych materiałów</w:t>
      </w:r>
      <w:r w:rsidR="005A726B">
        <w:rPr>
          <w:rFonts w:ascii="Calibri" w:hAnsi="Calibri"/>
          <w:sz w:val="22"/>
        </w:rPr>
        <w:br/>
      </w:r>
      <w:r w:rsidRPr="00811DE8">
        <w:rPr>
          <w:rFonts w:ascii="Calibri" w:hAnsi="Calibri"/>
          <w:sz w:val="22"/>
        </w:rPr>
        <w:t xml:space="preserve">i urządzeń posiadających stosowne certyfikaty, deklaracje zgodności, aprobaty techniczne i atesty. Dokumenty te Wykonawca okaże przedstawicielowi Zamawiającego na każde jego wezwanie. </w:t>
      </w:r>
      <w:r w:rsidR="005A726B">
        <w:rPr>
          <w:rFonts w:ascii="Calibri" w:hAnsi="Calibri"/>
          <w:sz w:val="22"/>
        </w:rPr>
        <w:br/>
      </w:r>
      <w:r w:rsidRPr="00811DE8">
        <w:rPr>
          <w:rFonts w:ascii="Calibri" w:hAnsi="Calibri"/>
          <w:sz w:val="22"/>
        </w:rPr>
        <w:t xml:space="preserve">W przypadku braku powyższych dokumentów Zamawiający ma prawo wstrzymać realizację przedmiotu umowy.  </w:t>
      </w:r>
    </w:p>
    <w:p w14:paraId="1CEEB051" w14:textId="77777777" w:rsidR="00BD26C7" w:rsidRPr="00811DE8" w:rsidRDefault="00CE4E30" w:rsidP="002D4BF4">
      <w:pPr>
        <w:numPr>
          <w:ilvl w:val="0"/>
          <w:numId w:val="7"/>
        </w:numPr>
        <w:ind w:left="284" w:right="47" w:hanging="284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Wykonawca oświadcza, że posiada wszelkie wymagane prawem uprawnienia do realizacji przedmiotu umowy.  </w:t>
      </w:r>
    </w:p>
    <w:p w14:paraId="0BEEC75B" w14:textId="77777777" w:rsidR="00BD26C7" w:rsidRPr="00811DE8" w:rsidRDefault="00CE4E30" w:rsidP="002D4BF4">
      <w:pPr>
        <w:numPr>
          <w:ilvl w:val="0"/>
          <w:numId w:val="7"/>
        </w:numPr>
        <w:ind w:left="284" w:right="47" w:hanging="284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Wykonawca zobowiązuje się wykonać przedmiot umowy zgodnie z zasadami współczesnej wiedzy technicznej, obowiązującymi przepisami oraz obowiązującymi normami i normatywami, w tym techniczno-budowlanymi, a także kompletnego z punktu widzenia celu, jakiemu ma służyć; </w:t>
      </w:r>
    </w:p>
    <w:p w14:paraId="62629CD0" w14:textId="77777777" w:rsidR="00BD26C7" w:rsidRPr="00811DE8" w:rsidRDefault="00CE4E30" w:rsidP="002D4BF4">
      <w:pPr>
        <w:numPr>
          <w:ilvl w:val="0"/>
          <w:numId w:val="7"/>
        </w:numPr>
        <w:ind w:left="284" w:right="47" w:hanging="284"/>
        <w:jc w:val="both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Wykonawca oświadcza, że wykona przedmiot umowy z poszanowaniem praw autorskich i praw pokrewnych innych osób. </w:t>
      </w:r>
    </w:p>
    <w:p w14:paraId="756A7753" w14:textId="3547D1F5" w:rsidR="00BD26C7" w:rsidRPr="00F4594B" w:rsidRDefault="00CD4DBB" w:rsidP="002D4BF4">
      <w:pPr>
        <w:numPr>
          <w:ilvl w:val="0"/>
          <w:numId w:val="7"/>
        </w:numPr>
        <w:spacing w:after="7"/>
        <w:ind w:left="284" w:right="47" w:hanging="284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r w:rsidR="00CE4E30" w:rsidRPr="00811DE8">
        <w:rPr>
          <w:rFonts w:ascii="Calibri" w:hAnsi="Calibri"/>
          <w:sz w:val="22"/>
        </w:rPr>
        <w:t xml:space="preserve">W przypadku spowodowania w trakcie wykonywania robót szkód w majątku </w:t>
      </w:r>
      <w:r w:rsidR="00CE4E30" w:rsidRPr="00F4594B">
        <w:rPr>
          <w:rFonts w:ascii="Calibri" w:hAnsi="Calibri"/>
          <w:sz w:val="22"/>
        </w:rPr>
        <w:t xml:space="preserve">Zamawiającego </w:t>
      </w:r>
      <w:r w:rsidR="00F4594B">
        <w:rPr>
          <w:rFonts w:ascii="Calibri" w:hAnsi="Calibri"/>
          <w:sz w:val="22"/>
        </w:rPr>
        <w:br/>
      </w:r>
      <w:r w:rsidR="00CE4E30" w:rsidRPr="00F4594B">
        <w:rPr>
          <w:rFonts w:ascii="Calibri" w:hAnsi="Calibri"/>
          <w:sz w:val="22"/>
        </w:rPr>
        <w:t>lub osób trzecich, Wykonawca zobowiązany jest do ich natychmiastowego usunięcia</w:t>
      </w:r>
      <w:r w:rsidR="00F4594B">
        <w:rPr>
          <w:rFonts w:ascii="Calibri" w:hAnsi="Calibri"/>
          <w:sz w:val="22"/>
        </w:rPr>
        <w:t xml:space="preserve"> </w:t>
      </w:r>
      <w:r w:rsidR="00CE4E30" w:rsidRPr="00F4594B">
        <w:rPr>
          <w:rFonts w:ascii="Calibri" w:hAnsi="Calibri"/>
          <w:sz w:val="22"/>
        </w:rPr>
        <w:t xml:space="preserve">i złożenia Zamawiającemu pisemnego raportu.  </w:t>
      </w:r>
    </w:p>
    <w:p w14:paraId="5C0FBFDF" w14:textId="77777777" w:rsidR="00D30FD7" w:rsidRDefault="00D30FD7" w:rsidP="002B1A7B">
      <w:pPr>
        <w:spacing w:after="18"/>
        <w:ind w:left="686" w:right="722" w:hanging="10"/>
        <w:jc w:val="center"/>
        <w:rPr>
          <w:rFonts w:ascii="Calibri" w:hAnsi="Calibri"/>
          <w:b/>
          <w:sz w:val="22"/>
        </w:rPr>
      </w:pPr>
    </w:p>
    <w:p w14:paraId="60E302F1" w14:textId="283E5D9E" w:rsidR="00BD26C7" w:rsidRPr="00811DE8" w:rsidRDefault="00CE4E30" w:rsidP="00315D17">
      <w:pPr>
        <w:spacing w:after="47"/>
        <w:jc w:val="center"/>
        <w:rPr>
          <w:rFonts w:ascii="Calibri" w:hAnsi="Calibri"/>
          <w:sz w:val="22"/>
        </w:rPr>
      </w:pPr>
      <w:r w:rsidRPr="00811DE8">
        <w:rPr>
          <w:rFonts w:ascii="Calibri" w:eastAsia="Calibri" w:hAnsi="Calibri" w:cs="Calibri"/>
          <w:b/>
          <w:sz w:val="22"/>
        </w:rPr>
        <w:lastRenderedPageBreak/>
        <w:t>§</w:t>
      </w:r>
      <w:r w:rsidRPr="00811DE8">
        <w:rPr>
          <w:rFonts w:ascii="Calibri" w:hAnsi="Calibri"/>
          <w:b/>
          <w:sz w:val="22"/>
        </w:rPr>
        <w:t xml:space="preserve"> </w:t>
      </w:r>
      <w:r w:rsidR="00AD36F2">
        <w:rPr>
          <w:rFonts w:ascii="Calibri" w:hAnsi="Calibri"/>
          <w:b/>
          <w:sz w:val="22"/>
        </w:rPr>
        <w:t>6</w:t>
      </w:r>
    </w:p>
    <w:p w14:paraId="7FF4C77D" w14:textId="77777777" w:rsidR="00BD26C7" w:rsidRPr="00811DE8" w:rsidRDefault="00CE4E30" w:rsidP="002B1A7B">
      <w:pPr>
        <w:spacing w:after="68"/>
        <w:ind w:left="3755" w:right="42" w:hanging="10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Zmiany umowy </w:t>
      </w:r>
    </w:p>
    <w:p w14:paraId="6C9614D9" w14:textId="77777777" w:rsidR="00F4594B" w:rsidRPr="00F4594B" w:rsidRDefault="00F4594B" w:rsidP="002D4BF4">
      <w:pPr>
        <w:widowControl w:val="0"/>
        <w:numPr>
          <w:ilvl w:val="0"/>
          <w:numId w:val="31"/>
        </w:numPr>
        <w:tabs>
          <w:tab w:val="left" w:pos="426"/>
        </w:tabs>
        <w:spacing w:before="24" w:after="24" w:line="24" w:lineRule="atLeast"/>
        <w:ind w:left="426" w:right="-35" w:hanging="426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 xml:space="preserve">Zmiana postanowień zawartej umowy może nastąpić za zgodą obu stron wyrażoną na piśmie pod rygorem nieważności takiej zmiany. </w:t>
      </w:r>
    </w:p>
    <w:p w14:paraId="54AAAE36" w14:textId="77777777" w:rsidR="00F4594B" w:rsidRPr="00F4594B" w:rsidRDefault="00F4594B" w:rsidP="002D4BF4">
      <w:pPr>
        <w:widowControl w:val="0"/>
        <w:numPr>
          <w:ilvl w:val="0"/>
          <w:numId w:val="31"/>
        </w:numPr>
        <w:tabs>
          <w:tab w:val="left" w:pos="426"/>
        </w:tabs>
        <w:spacing w:before="24" w:after="24" w:line="24" w:lineRule="atLeast"/>
        <w:ind w:left="426" w:right="-35" w:hanging="426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Strony dopuszczają zmiany umowy, w szczególności w następujących okolicznościach:</w:t>
      </w:r>
    </w:p>
    <w:p w14:paraId="32EA1E51" w14:textId="77777777" w:rsidR="00F4594B" w:rsidRPr="00F4594B" w:rsidRDefault="00F4594B" w:rsidP="002D4BF4">
      <w:pPr>
        <w:widowControl w:val="0"/>
        <w:numPr>
          <w:ilvl w:val="1"/>
          <w:numId w:val="31"/>
        </w:numPr>
        <w:tabs>
          <w:tab w:val="left" w:pos="709"/>
        </w:tabs>
        <w:spacing w:before="24" w:after="24" w:line="24" w:lineRule="atLeast"/>
        <w:ind w:left="851" w:right="-35" w:hanging="425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zmiany terminu wykonania przedmiotu umowy w przypadku:</w:t>
      </w:r>
    </w:p>
    <w:p w14:paraId="5A99D4F4" w14:textId="77777777" w:rsidR="00F4594B" w:rsidRPr="00F4594B" w:rsidRDefault="00F4594B" w:rsidP="002D4BF4">
      <w:pPr>
        <w:widowControl w:val="0"/>
        <w:numPr>
          <w:ilvl w:val="2"/>
          <w:numId w:val="32"/>
        </w:numPr>
        <w:spacing w:before="24" w:after="24" w:line="24" w:lineRule="atLeast"/>
        <w:ind w:left="993" w:right="-35" w:hanging="284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działania siły wyższej uniemożliwiającej wykonanie umowy w pierwotnie ustalonym terminie (przez siłę wyższą rozumie się zdarzenie nadzwyczajne, zewnętrzne, niemożliwe do zapobieżenia),</w:t>
      </w:r>
    </w:p>
    <w:p w14:paraId="32A43026" w14:textId="77777777" w:rsidR="00F4594B" w:rsidRPr="00F4594B" w:rsidRDefault="00F4594B" w:rsidP="002D4BF4">
      <w:pPr>
        <w:widowControl w:val="0"/>
        <w:numPr>
          <w:ilvl w:val="2"/>
          <w:numId w:val="32"/>
        </w:numPr>
        <w:spacing w:before="24" w:after="24" w:line="24" w:lineRule="atLeast"/>
        <w:ind w:left="993" w:right="-35" w:hanging="284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wstrzymania realizacji umowy przez Zamawiającego ze względów technologicznych, administracyjnych, organizacyjnych, ekonomicznych,</w:t>
      </w:r>
    </w:p>
    <w:p w14:paraId="78A55FD3" w14:textId="77777777" w:rsidR="00F4594B" w:rsidRPr="00F4594B" w:rsidRDefault="00F4594B" w:rsidP="002D4BF4">
      <w:pPr>
        <w:widowControl w:val="0"/>
        <w:numPr>
          <w:ilvl w:val="2"/>
          <w:numId w:val="32"/>
        </w:numPr>
        <w:spacing w:before="24" w:after="24" w:line="24" w:lineRule="atLeast"/>
        <w:ind w:left="993" w:right="-35" w:hanging="284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przesunięcia się terminów realizacji zaplanowanych przez Zamawiającego zadań inwestycyjnych, których dotyczy przedmiot umowy z przyczyn o obiektywnym charakterze, niezależnych od Zamawiającego,</w:t>
      </w:r>
    </w:p>
    <w:p w14:paraId="4B02A99E" w14:textId="77777777" w:rsidR="00F4594B" w:rsidRPr="00F4594B" w:rsidRDefault="00F4594B" w:rsidP="002D4BF4">
      <w:pPr>
        <w:widowControl w:val="0"/>
        <w:numPr>
          <w:ilvl w:val="1"/>
          <w:numId w:val="31"/>
        </w:numPr>
        <w:spacing w:before="24" w:after="24" w:line="24" w:lineRule="atLeast"/>
        <w:ind w:left="709" w:right="-35" w:hanging="283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zmiany wynagrodzenia Wykonawcy wynikającej ze zmiany przepisów prawa, w tym przepisów dotyczących podatku VAT,</w:t>
      </w:r>
    </w:p>
    <w:p w14:paraId="0BAE7710" w14:textId="77777777" w:rsidR="00F4594B" w:rsidRPr="00F4594B" w:rsidRDefault="00F4594B" w:rsidP="002D4BF4">
      <w:pPr>
        <w:widowControl w:val="0"/>
        <w:numPr>
          <w:ilvl w:val="1"/>
          <w:numId w:val="31"/>
        </w:numPr>
        <w:spacing w:before="24" w:after="24" w:line="24" w:lineRule="atLeast"/>
        <w:ind w:left="709" w:right="-35" w:hanging="283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zmian formy zabezpieczenia należytego wykonania umowy,</w:t>
      </w:r>
    </w:p>
    <w:p w14:paraId="3F1A55CA" w14:textId="77777777" w:rsidR="00F4594B" w:rsidRPr="00F4594B" w:rsidRDefault="00F4594B" w:rsidP="002D4BF4">
      <w:pPr>
        <w:widowControl w:val="0"/>
        <w:numPr>
          <w:ilvl w:val="1"/>
          <w:numId w:val="31"/>
        </w:numPr>
        <w:spacing w:before="24" w:after="24" w:line="24" w:lineRule="atLeast"/>
        <w:ind w:left="709" w:right="-35" w:hanging="283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zmian będących następstwem wstrzymania robot przez uprawnione organy,</w:t>
      </w:r>
    </w:p>
    <w:p w14:paraId="7059E9F7" w14:textId="77777777" w:rsidR="00F4594B" w:rsidRPr="00F4594B" w:rsidRDefault="00F4594B" w:rsidP="002D4BF4">
      <w:pPr>
        <w:widowControl w:val="0"/>
        <w:numPr>
          <w:ilvl w:val="1"/>
          <w:numId w:val="31"/>
        </w:numPr>
        <w:spacing w:before="24" w:after="24" w:line="24" w:lineRule="atLeast"/>
        <w:ind w:left="709" w:right="-35" w:hanging="283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zmian dotyczących nazwy, siedziby Stron lub ich formy organizacyjno-prawnej, numerów kont bankowych w trakcie trwania umowy oraz innych danych identyfikacyjnych,</w:t>
      </w:r>
    </w:p>
    <w:p w14:paraId="4471A2CA" w14:textId="77777777" w:rsidR="00F4594B" w:rsidRPr="00F4594B" w:rsidRDefault="00F4594B" w:rsidP="002D4BF4">
      <w:pPr>
        <w:widowControl w:val="0"/>
        <w:numPr>
          <w:ilvl w:val="1"/>
          <w:numId w:val="31"/>
        </w:numPr>
        <w:spacing w:before="24" w:after="24" w:line="24" w:lineRule="atLeast"/>
        <w:ind w:left="709" w:right="-35" w:hanging="283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 xml:space="preserve">zmian prowadzących do likwidacji oczywistych omyłek pisarskich, rachunkowych, czy mających                    na celu usuniecie niejasności występujących w treści umowy. </w:t>
      </w:r>
    </w:p>
    <w:p w14:paraId="567EF52D" w14:textId="77777777" w:rsidR="00F4594B" w:rsidRPr="00F4594B" w:rsidRDefault="00F4594B" w:rsidP="002D4BF4">
      <w:pPr>
        <w:widowControl w:val="0"/>
        <w:numPr>
          <w:ilvl w:val="0"/>
          <w:numId w:val="31"/>
        </w:numPr>
        <w:tabs>
          <w:tab w:val="left" w:pos="426"/>
        </w:tabs>
        <w:spacing w:before="24" w:after="24" w:line="24" w:lineRule="atLeast"/>
        <w:ind w:left="426" w:right="-35" w:hanging="426"/>
        <w:jc w:val="both"/>
        <w:rPr>
          <w:rFonts w:ascii="Calibri" w:hAnsi="Calibri" w:cs="Calibri"/>
          <w:sz w:val="22"/>
        </w:rPr>
      </w:pPr>
      <w:r w:rsidRPr="00F4594B">
        <w:rPr>
          <w:rFonts w:ascii="Calibri" w:hAnsi="Calibri" w:cs="Calibri"/>
          <w:sz w:val="22"/>
        </w:rPr>
        <w:t>W przypadku konieczności wprowadzenia zmian do umowy na skutek zaistnienia okoliczności, o których mowa w pkt 2, Strona, która poweźmie o nich wiadomość  zobowiązana jest niezwłocznie poinformować o tym pisemnie drugą Stronę. Okoliczności stanowiące podstawę zmiany umowy winny być uzasadnione i udokumentowane przez Stronę występującą z propozycją zmiany niniejszej umowy.</w:t>
      </w:r>
    </w:p>
    <w:p w14:paraId="5F90985C" w14:textId="77777777" w:rsidR="00BD26C7" w:rsidRPr="00811DE8" w:rsidRDefault="00CE4E30" w:rsidP="002B1A7B">
      <w:pPr>
        <w:spacing w:after="16"/>
        <w:ind w:left="12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</w:t>
      </w:r>
    </w:p>
    <w:p w14:paraId="4931F988" w14:textId="67E2DE67" w:rsidR="00BD26C7" w:rsidRPr="00811DE8" w:rsidRDefault="00CE4E30" w:rsidP="00F4594B">
      <w:pPr>
        <w:spacing w:after="42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§ </w:t>
      </w:r>
      <w:r w:rsidR="00AD36F2">
        <w:rPr>
          <w:rFonts w:ascii="Calibri" w:hAnsi="Calibri"/>
          <w:b/>
          <w:sz w:val="22"/>
        </w:rPr>
        <w:t>7</w:t>
      </w:r>
    </w:p>
    <w:p w14:paraId="5E662030" w14:textId="77777777" w:rsidR="00F4594B" w:rsidRPr="00F4594B" w:rsidRDefault="00F4594B" w:rsidP="00F4594B">
      <w:pPr>
        <w:widowControl w:val="0"/>
        <w:spacing w:line="24" w:lineRule="atLeast"/>
        <w:ind w:right="-35" w:firstLine="426"/>
        <w:rPr>
          <w:rFonts w:ascii="Calibri" w:hAnsi="Calibri" w:cs="Calibri"/>
          <w:b/>
          <w:bCs/>
          <w:sz w:val="22"/>
        </w:rPr>
      </w:pPr>
      <w:r w:rsidRPr="00F4594B">
        <w:rPr>
          <w:rFonts w:ascii="Calibri" w:hAnsi="Calibri" w:cs="Calibri"/>
          <w:b/>
          <w:bCs/>
          <w:sz w:val="22"/>
        </w:rPr>
        <w:t xml:space="preserve">ODBIÓR KOŃCOWY </w:t>
      </w:r>
    </w:p>
    <w:p w14:paraId="65A5DC74" w14:textId="12588364" w:rsidR="00F4594B" w:rsidRPr="007F0235" w:rsidRDefault="00F4594B" w:rsidP="007F0235">
      <w:pPr>
        <w:pStyle w:val="Akapitzlist"/>
        <w:numPr>
          <w:ilvl w:val="0"/>
          <w:numId w:val="50"/>
        </w:numPr>
        <w:spacing w:after="42" w:line="240" w:lineRule="auto"/>
        <w:ind w:left="426"/>
        <w:rPr>
          <w:rFonts w:ascii="Calibri" w:hAnsi="Calibri"/>
          <w:sz w:val="22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Odbiór ma na celu ostateczne przekazanie Zamawiającemu</w:t>
      </w:r>
      <w:r w:rsidR="00AD36F2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</w:t>
      </w: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przedmiotu umowy</w:t>
      </w:r>
      <w:r w:rsidR="00F8144F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</w:t>
      </w: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po sprawdzeniu jego należytego wykonania. </w:t>
      </w:r>
    </w:p>
    <w:p w14:paraId="270748CD" w14:textId="77777777" w:rsidR="00F4594B" w:rsidRPr="007F0235" w:rsidRDefault="00F4594B" w:rsidP="007F0235">
      <w:pPr>
        <w:pStyle w:val="Akapitzlist"/>
        <w:widowControl w:val="0"/>
        <w:numPr>
          <w:ilvl w:val="0"/>
          <w:numId w:val="50"/>
        </w:numPr>
        <w:suppressAutoHyphens/>
        <w:spacing w:before="24" w:after="0" w:line="24" w:lineRule="atLeast"/>
        <w:ind w:left="426" w:right="-35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Odbioru dokonują przedstawiciele Zamawiającego</w:t>
      </w:r>
      <w:r w:rsidR="00F23F44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.</w:t>
      </w:r>
    </w:p>
    <w:p w14:paraId="5D80A136" w14:textId="77777777" w:rsidR="00F4594B" w:rsidRPr="007F0235" w:rsidRDefault="00F4594B" w:rsidP="007F0235">
      <w:pPr>
        <w:pStyle w:val="Akapitzlist"/>
        <w:widowControl w:val="0"/>
        <w:numPr>
          <w:ilvl w:val="0"/>
          <w:numId w:val="50"/>
        </w:numPr>
        <w:suppressAutoHyphens/>
        <w:spacing w:before="24" w:after="0" w:line="24" w:lineRule="atLeast"/>
        <w:ind w:left="426" w:right="-35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W czynnościach odbioru powinni uczestniczyć</w:t>
      </w:r>
      <w:r w:rsidR="00F23F44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 przedstawiciele obu stron.</w:t>
      </w:r>
    </w:p>
    <w:p w14:paraId="6D72BA76" w14:textId="77777777" w:rsidR="00F4594B" w:rsidRPr="007F0235" w:rsidRDefault="00F4594B" w:rsidP="007F0235">
      <w:pPr>
        <w:pStyle w:val="Akapitzlist"/>
        <w:numPr>
          <w:ilvl w:val="0"/>
          <w:numId w:val="50"/>
        </w:numPr>
        <w:tabs>
          <w:tab w:val="num" w:pos="709"/>
        </w:tabs>
        <w:suppressAutoHyphens/>
        <w:spacing w:after="0" w:line="24" w:lineRule="atLeast"/>
        <w:ind w:left="426" w:right="-35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Wykonawca zgłasza Zamawiającemu, drogą elektroniczną na adres: </w:t>
      </w:r>
      <w:hyperlink r:id="rId8" w:history="1">
        <w:r w:rsidR="00F23F44" w:rsidRPr="007F0235">
          <w:rPr>
            <w:rStyle w:val="Hipercze"/>
            <w:rFonts w:ascii="Calibri" w:hAnsi="Calibri" w:cs="Calibri"/>
            <w:b/>
            <w:bCs/>
            <w:kern w:val="0"/>
            <w:sz w:val="22"/>
            <w:lang w:eastAsia="zh-CN"/>
            <w14:ligatures w14:val="none"/>
          </w:rPr>
          <w:t>sekretariat@mpecns.pl</w:t>
        </w:r>
      </w:hyperlink>
      <w:r w:rsidRPr="007F0235">
        <w:rPr>
          <w:rFonts w:ascii="Calibri" w:hAnsi="Calibri" w:cs="Calibri"/>
          <w:b/>
          <w:bCs/>
          <w:color w:val="auto"/>
          <w:kern w:val="0"/>
          <w:sz w:val="22"/>
          <w:lang w:eastAsia="zh-CN"/>
          <w14:ligatures w14:val="none"/>
        </w:rPr>
        <w:t xml:space="preserve">, </w:t>
      </w: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zakończenie robót z określeniem daty i gotowość do odbioru zadania.</w:t>
      </w:r>
    </w:p>
    <w:p w14:paraId="7EEBA098" w14:textId="77777777" w:rsidR="007F0235" w:rsidRPr="007F0235" w:rsidRDefault="00F4594B" w:rsidP="007F0235">
      <w:pPr>
        <w:pStyle w:val="Akapitzlist"/>
        <w:numPr>
          <w:ilvl w:val="0"/>
          <w:numId w:val="50"/>
        </w:numPr>
        <w:suppressAutoHyphens/>
        <w:spacing w:after="0" w:line="24" w:lineRule="atLeast"/>
        <w:ind w:left="426" w:right="-3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 xml:space="preserve">Warunkiem wyznaczenia terminu odbioru końcowego przez Zamawiającego jest wykonanie przedmiotu umowy i potwierdzenie skompletowanej dokumentacji powykonawczej, </w:t>
      </w:r>
      <w:r w:rsidR="00F23F44"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p</w:t>
      </w: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ozwalającej na ocenę prawidłowego wykonania przedmiotu odbioru.</w:t>
      </w:r>
    </w:p>
    <w:p w14:paraId="3F32ECDA" w14:textId="18228240" w:rsidR="00F4594B" w:rsidRPr="007F0235" w:rsidRDefault="00F4594B" w:rsidP="007F0235">
      <w:pPr>
        <w:pStyle w:val="Akapitzlist"/>
        <w:numPr>
          <w:ilvl w:val="0"/>
          <w:numId w:val="50"/>
        </w:numPr>
        <w:suppressAutoHyphens/>
        <w:spacing w:after="0" w:line="24" w:lineRule="atLeast"/>
        <w:ind w:left="426" w:right="-34"/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</w:pPr>
      <w:r w:rsidRPr="007F0235">
        <w:rPr>
          <w:rFonts w:ascii="Calibri" w:hAnsi="Calibri" w:cs="Calibri"/>
          <w:color w:val="auto"/>
          <w:kern w:val="0"/>
          <w:sz w:val="22"/>
          <w:lang w:eastAsia="zh-CN"/>
          <w14:ligatures w14:val="none"/>
        </w:rPr>
        <w:t>Zamawiający żąda, aby wszystkie dokumenty przedkładane przez Wykonawcę były w języku polskim.</w:t>
      </w:r>
    </w:p>
    <w:p w14:paraId="6039640C" w14:textId="77777777" w:rsidR="00BF34D3" w:rsidRDefault="00BF34D3" w:rsidP="00CD7808">
      <w:pPr>
        <w:spacing w:after="42"/>
        <w:ind w:left="12"/>
        <w:jc w:val="center"/>
        <w:rPr>
          <w:rFonts w:ascii="Calibri" w:hAnsi="Calibri"/>
          <w:b/>
          <w:sz w:val="22"/>
        </w:rPr>
      </w:pPr>
    </w:p>
    <w:p w14:paraId="2386C515" w14:textId="77777777" w:rsidR="00BF34D3" w:rsidRPr="00BF34D3" w:rsidRDefault="00BF34D3" w:rsidP="00BF34D3">
      <w:pPr>
        <w:suppressAutoHyphens w:val="0"/>
        <w:spacing w:after="42"/>
        <w:ind w:left="12"/>
        <w:jc w:val="center"/>
        <w:rPr>
          <w:rFonts w:ascii="Calibri" w:hAnsi="Calibri"/>
          <w:b/>
          <w:sz w:val="22"/>
        </w:rPr>
      </w:pPr>
      <w:r w:rsidRPr="00BF34D3">
        <w:rPr>
          <w:rFonts w:ascii="Calibri" w:hAnsi="Calibri"/>
          <w:b/>
          <w:sz w:val="22"/>
        </w:rPr>
        <w:t>ODPOWIEDZIALNOŚĆ Z TYTUŁU RĘKOJMI ZA WADY ORAZ Z TYTUŁU GWARANCJI</w:t>
      </w:r>
    </w:p>
    <w:p w14:paraId="04438708" w14:textId="77777777" w:rsidR="00BF34D3" w:rsidRPr="00BF34D3" w:rsidRDefault="00BF34D3" w:rsidP="00BF34D3">
      <w:pPr>
        <w:suppressAutoHyphens w:val="0"/>
        <w:spacing w:after="42"/>
        <w:ind w:left="12"/>
        <w:jc w:val="center"/>
        <w:rPr>
          <w:rFonts w:ascii="Calibri" w:hAnsi="Calibri"/>
          <w:b/>
          <w:sz w:val="22"/>
        </w:rPr>
      </w:pPr>
    </w:p>
    <w:p w14:paraId="2D9FED90" w14:textId="217962BE" w:rsidR="00BF34D3" w:rsidRPr="00BF34D3" w:rsidRDefault="00BF34D3" w:rsidP="00BF34D3">
      <w:pPr>
        <w:suppressAutoHyphens w:val="0"/>
        <w:spacing w:after="42"/>
        <w:ind w:left="12"/>
        <w:jc w:val="center"/>
        <w:rPr>
          <w:rFonts w:ascii="Calibri" w:hAnsi="Calibri"/>
          <w:b/>
          <w:sz w:val="22"/>
        </w:rPr>
      </w:pPr>
      <w:r w:rsidRPr="00BF34D3">
        <w:rPr>
          <w:rFonts w:ascii="Calibri" w:hAnsi="Calibri"/>
          <w:b/>
          <w:sz w:val="22"/>
        </w:rPr>
        <w:t xml:space="preserve">§ </w:t>
      </w:r>
      <w:r>
        <w:rPr>
          <w:rFonts w:ascii="Calibri" w:hAnsi="Calibri"/>
          <w:b/>
          <w:sz w:val="22"/>
        </w:rPr>
        <w:t>8</w:t>
      </w:r>
      <w:r w:rsidRPr="00BF34D3">
        <w:rPr>
          <w:rFonts w:ascii="Calibri" w:hAnsi="Calibri"/>
          <w:b/>
          <w:sz w:val="22"/>
        </w:rPr>
        <w:t>.</w:t>
      </w:r>
    </w:p>
    <w:p w14:paraId="6B6974DE" w14:textId="5B118E97" w:rsidR="00BF34D3" w:rsidRPr="00BF34D3" w:rsidRDefault="00BF34D3" w:rsidP="00BF34D3">
      <w:pPr>
        <w:numPr>
          <w:ilvl w:val="0"/>
          <w:numId w:val="51"/>
        </w:numPr>
        <w:suppressAutoHyphens w:val="0"/>
        <w:spacing w:after="42"/>
        <w:jc w:val="both"/>
        <w:rPr>
          <w:rFonts w:ascii="Calibri" w:hAnsi="Calibri" w:cs="Calibri"/>
          <w:sz w:val="22"/>
        </w:rPr>
      </w:pPr>
      <w:r w:rsidRPr="00BF34D3">
        <w:rPr>
          <w:rFonts w:ascii="Calibri" w:hAnsi="Calibri" w:cs="Calibri"/>
          <w:sz w:val="22"/>
        </w:rPr>
        <w:t xml:space="preserve">Termin rękojmi i gwarancji wynosi </w:t>
      </w:r>
      <w:r w:rsidR="00F334B9">
        <w:rPr>
          <w:rFonts w:ascii="Calibri" w:hAnsi="Calibri" w:cs="Calibri"/>
          <w:sz w:val="22"/>
        </w:rPr>
        <w:t>24</w:t>
      </w:r>
      <w:r>
        <w:rPr>
          <w:rFonts w:ascii="Calibri" w:hAnsi="Calibri" w:cs="Calibri"/>
          <w:sz w:val="22"/>
        </w:rPr>
        <w:t xml:space="preserve"> miesi</w:t>
      </w:r>
      <w:r w:rsidR="00F334B9">
        <w:rPr>
          <w:rFonts w:ascii="Calibri" w:hAnsi="Calibri" w:cs="Calibri"/>
          <w:sz w:val="22"/>
        </w:rPr>
        <w:t>ące</w:t>
      </w:r>
      <w:r w:rsidRPr="00BF34D3">
        <w:rPr>
          <w:rFonts w:ascii="Calibri" w:hAnsi="Calibri" w:cs="Calibri"/>
          <w:sz w:val="22"/>
        </w:rPr>
        <w:t xml:space="preserve"> licząc od daty końcowego odbioru przedmiotu umowy.</w:t>
      </w:r>
    </w:p>
    <w:p w14:paraId="47B55465" w14:textId="77777777" w:rsidR="00BF34D3" w:rsidRPr="00BF34D3" w:rsidRDefault="00BF34D3" w:rsidP="00BF34D3">
      <w:pPr>
        <w:numPr>
          <w:ilvl w:val="0"/>
          <w:numId w:val="51"/>
        </w:numPr>
        <w:suppressAutoHyphens w:val="0"/>
        <w:spacing w:after="42"/>
        <w:jc w:val="both"/>
        <w:rPr>
          <w:rFonts w:ascii="Calibri" w:hAnsi="Calibri" w:cs="Calibri"/>
          <w:sz w:val="22"/>
        </w:rPr>
      </w:pPr>
      <w:r w:rsidRPr="00BF34D3">
        <w:rPr>
          <w:rFonts w:ascii="Calibri" w:hAnsi="Calibri" w:cs="Calibri"/>
          <w:sz w:val="22"/>
        </w:rPr>
        <w:t>O wykryciu wady, a także o dacie i miejscu oględzin, mających na celu ustalenie sposobu ich usunięcia, Zamawiający zawiadamia Wykonawcę drogą elektroniczną na adres: ………………….. (oraz potwierdza pisemnie) na 2 dni robocze przed dokonaniem oględzin, chyba że Strony uzgodnią inny termin.</w:t>
      </w:r>
    </w:p>
    <w:p w14:paraId="12738853" w14:textId="77777777" w:rsidR="00BF34D3" w:rsidRPr="00BF34D3" w:rsidRDefault="00BF34D3" w:rsidP="00BF34D3">
      <w:pPr>
        <w:numPr>
          <w:ilvl w:val="0"/>
          <w:numId w:val="51"/>
        </w:numPr>
        <w:suppressAutoHyphens w:val="0"/>
        <w:spacing w:after="42"/>
        <w:jc w:val="both"/>
        <w:rPr>
          <w:rFonts w:ascii="Calibri" w:hAnsi="Calibri" w:cs="Calibri"/>
          <w:sz w:val="22"/>
        </w:rPr>
      </w:pPr>
      <w:r w:rsidRPr="00BF34D3">
        <w:rPr>
          <w:rFonts w:ascii="Calibri" w:hAnsi="Calibri" w:cs="Calibri"/>
          <w:sz w:val="22"/>
        </w:rPr>
        <w:lastRenderedPageBreak/>
        <w:t>Termin na usunięcie wady Strony ustalą w Protokole z oględzin. W przypadku nieuzgodnienia tego terminu przez Strony, Zamawiający wyznaczy Wykonawcy odpowiedni termin na usunięcie wad.</w:t>
      </w:r>
    </w:p>
    <w:p w14:paraId="7541A5A0" w14:textId="77777777" w:rsidR="00BF34D3" w:rsidRPr="00BF34D3" w:rsidRDefault="00BF34D3" w:rsidP="00BF34D3">
      <w:pPr>
        <w:numPr>
          <w:ilvl w:val="0"/>
          <w:numId w:val="51"/>
        </w:numPr>
        <w:suppressAutoHyphens w:val="0"/>
        <w:spacing w:after="42"/>
        <w:jc w:val="both"/>
        <w:rPr>
          <w:rFonts w:ascii="Calibri" w:hAnsi="Calibri" w:cs="Calibri"/>
          <w:sz w:val="22"/>
        </w:rPr>
      </w:pPr>
      <w:r w:rsidRPr="00BF34D3">
        <w:rPr>
          <w:rFonts w:ascii="Calibri" w:hAnsi="Calibri" w:cs="Calibri"/>
          <w:sz w:val="22"/>
        </w:rPr>
        <w:t>Wykonawca nie może odmówić usunięcia wad bez względu na wysokość związanych z tym kosztów.</w:t>
      </w:r>
    </w:p>
    <w:p w14:paraId="727BE448" w14:textId="77777777" w:rsidR="00BF34D3" w:rsidRPr="00BF34D3" w:rsidRDefault="00BF34D3" w:rsidP="00BF34D3">
      <w:pPr>
        <w:numPr>
          <w:ilvl w:val="0"/>
          <w:numId w:val="51"/>
        </w:numPr>
        <w:suppressAutoHyphens w:val="0"/>
        <w:spacing w:after="42"/>
        <w:jc w:val="both"/>
        <w:rPr>
          <w:rFonts w:ascii="Calibri" w:hAnsi="Calibri" w:cs="Calibri"/>
          <w:sz w:val="22"/>
        </w:rPr>
      </w:pPr>
      <w:r w:rsidRPr="00BF34D3">
        <w:rPr>
          <w:rFonts w:ascii="Calibri" w:hAnsi="Calibri" w:cs="Calibri"/>
          <w:sz w:val="22"/>
        </w:rPr>
        <w:t>W przypadku nie usunięcia ujawnionych wad w terminach określonych w protokole, Zamawiający ma prawo do zastępczego usunięcia wad na koszt Wykonawcy, bez konieczności uzyskania upoważnienia sądowego na wykonanie tych czynności.</w:t>
      </w:r>
    </w:p>
    <w:p w14:paraId="15F1936C" w14:textId="77777777" w:rsidR="00BF34D3" w:rsidRPr="00BF34D3" w:rsidRDefault="00BF34D3" w:rsidP="00BF34D3">
      <w:pPr>
        <w:numPr>
          <w:ilvl w:val="0"/>
          <w:numId w:val="51"/>
        </w:numPr>
        <w:suppressAutoHyphens w:val="0"/>
        <w:spacing w:after="42"/>
        <w:jc w:val="both"/>
        <w:rPr>
          <w:rFonts w:ascii="Calibri" w:hAnsi="Calibri" w:cs="Calibri"/>
          <w:sz w:val="22"/>
        </w:rPr>
      </w:pPr>
      <w:r w:rsidRPr="00BF34D3">
        <w:rPr>
          <w:rFonts w:ascii="Calibri" w:hAnsi="Calibri" w:cs="Calibri"/>
          <w:sz w:val="22"/>
        </w:rPr>
        <w:t>W związku z upływem okresu rękojmi i gwarancji Zamawiający wyznacza ostateczny odbiór nie później niż ostatniego dnia okresu trwania rękojmi i gwarancji, oraz protokolarny termin na usunięcie wad stwierdzonych w czasie tego odbioru.</w:t>
      </w:r>
    </w:p>
    <w:p w14:paraId="6FB1540C" w14:textId="04CFADA9" w:rsidR="00BF34D3" w:rsidRPr="002D4BF4" w:rsidRDefault="00BF34D3" w:rsidP="00BF34D3">
      <w:pPr>
        <w:numPr>
          <w:ilvl w:val="0"/>
          <w:numId w:val="51"/>
        </w:numPr>
        <w:suppressAutoHyphens w:val="0"/>
        <w:spacing w:after="42"/>
        <w:jc w:val="both"/>
        <w:rPr>
          <w:rFonts w:ascii="Calibri" w:hAnsi="Calibri" w:cs="Calibri"/>
          <w:sz w:val="22"/>
        </w:rPr>
      </w:pPr>
      <w:r w:rsidRPr="00BF34D3">
        <w:rPr>
          <w:rFonts w:ascii="Calibri" w:hAnsi="Calibri" w:cs="Calibri"/>
          <w:sz w:val="22"/>
        </w:rPr>
        <w:t xml:space="preserve">Szczegółowy zakres uprawnień Zamawiającego i obowiązków Wykonawcy z tytułu gwarancji określa Karta gwarancyjna, </w:t>
      </w:r>
      <w:r w:rsidRPr="002D4BF4">
        <w:rPr>
          <w:rFonts w:ascii="Calibri" w:hAnsi="Calibri" w:cs="Calibri"/>
          <w:sz w:val="22"/>
        </w:rPr>
        <w:t>stanowiąca załącznik nr 1 do nin. umowy.</w:t>
      </w:r>
    </w:p>
    <w:p w14:paraId="27A5BD65" w14:textId="77777777" w:rsidR="00BF34D3" w:rsidRDefault="00BF34D3" w:rsidP="00CD7808">
      <w:pPr>
        <w:spacing w:after="42"/>
        <w:ind w:left="12"/>
        <w:jc w:val="center"/>
        <w:rPr>
          <w:rFonts w:ascii="Calibri" w:hAnsi="Calibri"/>
          <w:b/>
          <w:sz w:val="22"/>
        </w:rPr>
      </w:pPr>
    </w:p>
    <w:p w14:paraId="0EA2BADB" w14:textId="1C0AEE3B" w:rsidR="00BD26C7" w:rsidRPr="00811DE8" w:rsidRDefault="00CE4E30" w:rsidP="00CD7808">
      <w:pPr>
        <w:spacing w:after="42"/>
        <w:ind w:left="12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§ </w:t>
      </w:r>
      <w:r w:rsidR="00BF34D3">
        <w:rPr>
          <w:rFonts w:ascii="Calibri" w:hAnsi="Calibri"/>
          <w:b/>
          <w:sz w:val="22"/>
        </w:rPr>
        <w:t>9</w:t>
      </w:r>
    </w:p>
    <w:p w14:paraId="41DBC145" w14:textId="77777777" w:rsidR="00BD26C7" w:rsidRPr="00811DE8" w:rsidRDefault="00CE4E30" w:rsidP="002B1A7B">
      <w:pPr>
        <w:spacing w:after="67"/>
        <w:ind w:left="686" w:right="717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Kary umowne </w:t>
      </w:r>
    </w:p>
    <w:p w14:paraId="269240B8" w14:textId="77777777" w:rsidR="00315D17" w:rsidRPr="00315D17" w:rsidRDefault="00315D17" w:rsidP="002D4BF4">
      <w:pPr>
        <w:widowControl w:val="0"/>
        <w:numPr>
          <w:ilvl w:val="0"/>
          <w:numId w:val="41"/>
        </w:numPr>
        <w:spacing w:after="40"/>
        <w:ind w:left="426" w:right="-35" w:hanging="426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Strony postanawiają, że kary umowne mogą być naliczane w następujących wypadkach </w:t>
      </w:r>
      <w:r>
        <w:rPr>
          <w:rFonts w:ascii="Calibri" w:hAnsi="Calibri" w:cs="Calibri"/>
          <w:sz w:val="22"/>
        </w:rPr>
        <w:br/>
      </w:r>
      <w:r w:rsidRPr="00315D17">
        <w:rPr>
          <w:rFonts w:ascii="Calibri" w:hAnsi="Calibri" w:cs="Calibri"/>
          <w:sz w:val="22"/>
        </w:rPr>
        <w:t>i</w:t>
      </w:r>
      <w:r>
        <w:rPr>
          <w:rFonts w:ascii="Calibri" w:hAnsi="Calibri" w:cs="Calibri"/>
          <w:sz w:val="22"/>
        </w:rPr>
        <w:t xml:space="preserve"> w</w:t>
      </w:r>
      <w:r w:rsidRPr="00315D17">
        <w:rPr>
          <w:rFonts w:ascii="Calibri" w:hAnsi="Calibri" w:cs="Calibri"/>
          <w:sz w:val="22"/>
        </w:rPr>
        <w:t>ysokościach:</w:t>
      </w:r>
    </w:p>
    <w:p w14:paraId="22F3A729" w14:textId="018DD9D5" w:rsidR="00F61DAD" w:rsidRPr="00F61DAD" w:rsidRDefault="00F61DAD" w:rsidP="002D4BF4">
      <w:pPr>
        <w:widowControl w:val="0"/>
        <w:numPr>
          <w:ilvl w:val="1"/>
          <w:numId w:val="41"/>
        </w:numPr>
        <w:spacing w:after="40" w:line="24" w:lineRule="atLeast"/>
        <w:ind w:left="709" w:right="-35"/>
        <w:jc w:val="both"/>
        <w:rPr>
          <w:rFonts w:ascii="Calibri" w:hAnsi="Calibri" w:cs="Calibri"/>
          <w:sz w:val="22"/>
          <w:szCs w:val="22"/>
        </w:rPr>
      </w:pPr>
      <w:r w:rsidRPr="00F61DAD">
        <w:rPr>
          <w:rFonts w:ascii="Calibri" w:hAnsi="Calibri" w:cs="Calibri"/>
          <w:sz w:val="22"/>
        </w:rPr>
        <w:t>Zamawiający może obciążyć wykonawcę karami umownymi w wysokości 1% wartości umowy brutto za każde 0,5% mniejsze od mocy znamionowej deklarowanej w ofercie, zbadane certyfikowaną jednostkę zewnętrzną po pół roku czasu od obioru przedmiotu zamówienia</w:t>
      </w:r>
      <w:r>
        <w:rPr>
          <w:rFonts w:ascii="Calibri" w:hAnsi="Calibri" w:cs="Calibri"/>
          <w:sz w:val="22"/>
          <w:szCs w:val="22"/>
        </w:rPr>
        <w:t>.</w:t>
      </w:r>
    </w:p>
    <w:p w14:paraId="53C9A5B7" w14:textId="2A4B39C3" w:rsidR="00F67722" w:rsidRDefault="00315D17" w:rsidP="002D4BF4">
      <w:pPr>
        <w:widowControl w:val="0"/>
        <w:numPr>
          <w:ilvl w:val="1"/>
          <w:numId w:val="41"/>
        </w:numPr>
        <w:spacing w:after="30"/>
        <w:ind w:left="709" w:right="-35"/>
        <w:jc w:val="both"/>
        <w:rPr>
          <w:rFonts w:ascii="Calibri" w:hAnsi="Calibri" w:cs="Calibri"/>
          <w:sz w:val="22"/>
        </w:rPr>
      </w:pPr>
      <w:r w:rsidRPr="00F67722">
        <w:rPr>
          <w:rFonts w:ascii="Calibri" w:hAnsi="Calibri" w:cs="Calibri"/>
          <w:sz w:val="22"/>
        </w:rPr>
        <w:t>Zamawiający może obciążyć Wykonawcę karami umownymi w wysokości 0,3</w:t>
      </w:r>
      <w:r w:rsidRPr="00F67722">
        <w:rPr>
          <w:rFonts w:ascii="Calibri" w:hAnsi="Calibri" w:cs="Calibri"/>
          <w:b/>
          <w:sz w:val="22"/>
        </w:rPr>
        <w:t xml:space="preserve"> </w:t>
      </w:r>
      <w:r w:rsidRPr="00F67722">
        <w:rPr>
          <w:rFonts w:ascii="Calibri" w:hAnsi="Calibri" w:cs="Calibri"/>
          <w:sz w:val="22"/>
        </w:rPr>
        <w:t>% ceny ofertowej brutto, za każdy dzień opóźnienia</w:t>
      </w:r>
      <w:r w:rsidR="00F67722" w:rsidRPr="00F67722">
        <w:rPr>
          <w:rFonts w:ascii="Calibri" w:hAnsi="Calibri" w:cs="Calibri"/>
          <w:sz w:val="22"/>
        </w:rPr>
        <w:t xml:space="preserve"> </w:t>
      </w:r>
      <w:r w:rsidRPr="00F67722">
        <w:rPr>
          <w:rFonts w:ascii="Calibri" w:hAnsi="Calibri" w:cs="Calibri"/>
          <w:sz w:val="22"/>
        </w:rPr>
        <w:t xml:space="preserve">w niedotrzymaniu terminów wskazanych w § 2 nin. </w:t>
      </w:r>
      <w:r w:rsidR="00F67722" w:rsidRPr="00F67722">
        <w:rPr>
          <w:rFonts w:ascii="Calibri" w:hAnsi="Calibri" w:cs="Calibri"/>
          <w:sz w:val="22"/>
        </w:rPr>
        <w:t>U</w:t>
      </w:r>
      <w:r w:rsidRPr="00F67722">
        <w:rPr>
          <w:rFonts w:ascii="Calibri" w:hAnsi="Calibri" w:cs="Calibri"/>
          <w:sz w:val="22"/>
        </w:rPr>
        <w:t>mowy</w:t>
      </w:r>
      <w:r w:rsidR="00F67722" w:rsidRPr="00F67722">
        <w:rPr>
          <w:rFonts w:ascii="Calibri" w:hAnsi="Calibri" w:cs="Calibri"/>
          <w:sz w:val="22"/>
        </w:rPr>
        <w:t>.</w:t>
      </w:r>
    </w:p>
    <w:p w14:paraId="79E73345" w14:textId="77777777" w:rsidR="00315D17" w:rsidRDefault="00F67722" w:rsidP="002D4BF4">
      <w:pPr>
        <w:widowControl w:val="0"/>
        <w:numPr>
          <w:ilvl w:val="1"/>
          <w:numId w:val="41"/>
        </w:numPr>
        <w:spacing w:after="30"/>
        <w:ind w:left="709" w:right="-35"/>
        <w:jc w:val="both"/>
        <w:rPr>
          <w:rFonts w:ascii="Calibri" w:hAnsi="Calibri" w:cs="Calibri"/>
          <w:sz w:val="22"/>
        </w:rPr>
      </w:pPr>
      <w:r w:rsidRPr="00F67722">
        <w:rPr>
          <w:rFonts w:ascii="Calibri" w:hAnsi="Calibri" w:cs="Calibri"/>
          <w:sz w:val="22"/>
        </w:rPr>
        <w:t>Zamawiający może obciążyć Wykonawcę karami umownymi w wysokości 0,3</w:t>
      </w:r>
      <w:r w:rsidRPr="00F67722">
        <w:rPr>
          <w:rFonts w:ascii="Calibri" w:hAnsi="Calibri" w:cs="Calibri"/>
          <w:b/>
          <w:sz w:val="22"/>
        </w:rPr>
        <w:t xml:space="preserve"> </w:t>
      </w:r>
      <w:r w:rsidRPr="00F67722">
        <w:rPr>
          <w:rFonts w:ascii="Calibri" w:hAnsi="Calibri" w:cs="Calibri"/>
          <w:sz w:val="22"/>
        </w:rPr>
        <w:t xml:space="preserve">% ceny ofertowej brutto, za każdy dzień opóźnienia </w:t>
      </w:r>
      <w:r w:rsidR="00315D17" w:rsidRPr="00F67722">
        <w:rPr>
          <w:rFonts w:ascii="Calibri" w:hAnsi="Calibri" w:cs="Calibri"/>
          <w:sz w:val="22"/>
        </w:rPr>
        <w:t>w usunięciu wad stwierdzonych przy odbiorze</w:t>
      </w:r>
      <w:r>
        <w:rPr>
          <w:rFonts w:ascii="Calibri" w:hAnsi="Calibri" w:cs="Calibri"/>
          <w:sz w:val="22"/>
        </w:rPr>
        <w:t>.</w:t>
      </w:r>
    </w:p>
    <w:p w14:paraId="35A6DD72" w14:textId="77777777" w:rsidR="00A327AE" w:rsidRDefault="00A327AE" w:rsidP="002D4BF4">
      <w:pPr>
        <w:widowControl w:val="0"/>
        <w:numPr>
          <w:ilvl w:val="1"/>
          <w:numId w:val="41"/>
        </w:numPr>
        <w:spacing w:after="30"/>
        <w:ind w:left="709" w:right="-35"/>
        <w:jc w:val="both"/>
        <w:rPr>
          <w:rFonts w:ascii="Calibri" w:hAnsi="Calibri" w:cs="Calibri"/>
          <w:sz w:val="22"/>
        </w:rPr>
      </w:pPr>
      <w:r w:rsidRPr="00A327AE">
        <w:rPr>
          <w:rFonts w:ascii="Calibri" w:hAnsi="Calibri" w:cs="Calibri"/>
          <w:sz w:val="22"/>
        </w:rPr>
        <w:t>Zamawiający w przypadku przedłużenia się terminu wykonania usługi oraz w przypadku wystąpienia awarii może obciążyć Wykonawcę karami wynikającymi z konieczności wypłaty rekompensaty odbiorcom.</w:t>
      </w:r>
    </w:p>
    <w:p w14:paraId="0AAD08B9" w14:textId="77777777" w:rsidR="00315D17" w:rsidRPr="00315D17" w:rsidRDefault="00315D17" w:rsidP="002D4BF4">
      <w:pPr>
        <w:widowControl w:val="0"/>
        <w:numPr>
          <w:ilvl w:val="0"/>
          <w:numId w:val="41"/>
        </w:numPr>
        <w:spacing w:before="22" w:after="40"/>
        <w:ind w:left="426" w:right="-35" w:hanging="426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Zamawiający może naliczyć Wykonawcy karę w wysokości 15 % ceny ofertowej brutto za odstąpienie od umowy z przyczyn zależnych od Wykonawcy.</w:t>
      </w:r>
    </w:p>
    <w:p w14:paraId="2B3446F9" w14:textId="77777777" w:rsidR="00315D17" w:rsidRPr="00315D17" w:rsidRDefault="00315D17" w:rsidP="002D4BF4">
      <w:pPr>
        <w:widowControl w:val="0"/>
        <w:numPr>
          <w:ilvl w:val="0"/>
          <w:numId w:val="41"/>
        </w:numPr>
        <w:spacing w:before="22" w:after="40"/>
        <w:ind w:left="426" w:right="-35" w:hanging="426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Niezależnie od obowiązku zapłaty kar umownych Wykonawca jest obowiązany do naprawienia szkody przewyższającej wartość zastrzeżonych kar umownych wg zasad ogólnych określonych </w:t>
      </w:r>
      <w:r>
        <w:rPr>
          <w:rFonts w:ascii="Calibri" w:hAnsi="Calibri" w:cs="Calibri"/>
          <w:sz w:val="22"/>
        </w:rPr>
        <w:br/>
      </w:r>
      <w:r w:rsidRPr="00315D17">
        <w:rPr>
          <w:rFonts w:ascii="Calibri" w:hAnsi="Calibri" w:cs="Calibri"/>
          <w:sz w:val="22"/>
        </w:rPr>
        <w:t>w kodeksie cywilnym.</w:t>
      </w:r>
    </w:p>
    <w:p w14:paraId="0F9386EA" w14:textId="77777777" w:rsidR="00315D17" w:rsidRPr="00315D17" w:rsidRDefault="00315D17" w:rsidP="002D4BF4">
      <w:pPr>
        <w:widowControl w:val="0"/>
        <w:numPr>
          <w:ilvl w:val="0"/>
          <w:numId w:val="41"/>
        </w:numPr>
        <w:spacing w:before="22" w:after="40"/>
        <w:ind w:left="426" w:right="-35" w:hanging="426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Zamawiający ma prawo potrącenia kar umownych z przysługującego Wykonawcy wynagrodzenia lub ze złożonego zabezpieczenia należytego wykonania umowy bez odrębnych wezwań.</w:t>
      </w:r>
    </w:p>
    <w:p w14:paraId="29AB8B49" w14:textId="77777777" w:rsidR="00BD26C7" w:rsidRPr="00811DE8" w:rsidRDefault="00CE4E30" w:rsidP="002B1A7B">
      <w:pPr>
        <w:spacing w:after="17"/>
        <w:ind w:left="12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</w:t>
      </w:r>
    </w:p>
    <w:p w14:paraId="350B45EA" w14:textId="5060A957" w:rsidR="00BD26C7" w:rsidRPr="00811DE8" w:rsidRDefault="00CE4E30" w:rsidP="00315D17">
      <w:pPr>
        <w:spacing w:after="16"/>
        <w:ind w:left="12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§ </w:t>
      </w:r>
      <w:r w:rsidR="00BF34D3">
        <w:rPr>
          <w:rFonts w:ascii="Calibri" w:hAnsi="Calibri"/>
          <w:b/>
          <w:sz w:val="22"/>
        </w:rPr>
        <w:t>10</w:t>
      </w:r>
    </w:p>
    <w:p w14:paraId="0C85E60C" w14:textId="77777777" w:rsidR="00BD26C7" w:rsidRPr="00811DE8" w:rsidRDefault="00CE4E30" w:rsidP="002B1A7B">
      <w:pPr>
        <w:spacing w:after="66"/>
        <w:ind w:left="686" w:right="720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Odstąpienie od umowy. </w:t>
      </w:r>
    </w:p>
    <w:p w14:paraId="07D70B24" w14:textId="77777777" w:rsidR="00315D17" w:rsidRPr="00315D17" w:rsidRDefault="00315D17" w:rsidP="002D4BF4">
      <w:pPr>
        <w:widowControl w:val="0"/>
        <w:numPr>
          <w:ilvl w:val="0"/>
          <w:numId w:val="44"/>
        </w:numPr>
        <w:spacing w:after="40"/>
        <w:ind w:left="426" w:right="-35" w:hanging="426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Zamawiającemu przysługuje prawo do odstąpienia od umowy: </w:t>
      </w:r>
    </w:p>
    <w:p w14:paraId="5FD32111" w14:textId="77777777" w:rsidR="00315D17" w:rsidRPr="00315D17" w:rsidRDefault="00315D17" w:rsidP="002D4BF4">
      <w:pPr>
        <w:widowControl w:val="0"/>
        <w:numPr>
          <w:ilvl w:val="0"/>
          <w:numId w:val="43"/>
        </w:numPr>
        <w:tabs>
          <w:tab w:val="num" w:pos="709"/>
          <w:tab w:val="left" w:pos="851"/>
        </w:tabs>
        <w:spacing w:after="40"/>
        <w:ind w:left="709" w:right="-35" w:hanging="283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w razie wystąpienia istotnej zmiany okoliczności których nie można było przewidzieć w chwili zawarcia umowy. Odstąpienie od  umowy w tym wypadku może nastąpić w terminie 30 dni kalendarzowych od powzięcia wiadomości o powyższych okolicznościach,</w:t>
      </w:r>
    </w:p>
    <w:p w14:paraId="41A883D5" w14:textId="77777777" w:rsidR="00315D17" w:rsidRPr="00315D17" w:rsidRDefault="00315D17" w:rsidP="002D4BF4">
      <w:pPr>
        <w:widowControl w:val="0"/>
        <w:numPr>
          <w:ilvl w:val="0"/>
          <w:numId w:val="43"/>
        </w:numPr>
        <w:tabs>
          <w:tab w:val="num" w:pos="709"/>
          <w:tab w:val="left" w:pos="851"/>
        </w:tabs>
        <w:spacing w:after="40"/>
        <w:ind w:left="709" w:right="-35" w:hanging="283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zostanie podjęta decyzja o rozwiązaniu Wykonawcy. Odstąpienie od  umowy w tym wypadku może nastąpić w terminie 30 dni kalendarzowych od powzięcia wiadomości o powyższych okolicznościach,</w:t>
      </w:r>
    </w:p>
    <w:p w14:paraId="78D6697A" w14:textId="77777777" w:rsidR="00315D17" w:rsidRPr="00315D17" w:rsidRDefault="00315D17" w:rsidP="002D4BF4">
      <w:pPr>
        <w:widowControl w:val="0"/>
        <w:numPr>
          <w:ilvl w:val="0"/>
          <w:numId w:val="43"/>
        </w:numPr>
        <w:tabs>
          <w:tab w:val="num" w:pos="709"/>
          <w:tab w:val="left" w:pos="851"/>
        </w:tabs>
        <w:spacing w:after="40"/>
        <w:ind w:left="709" w:right="-35" w:hanging="283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zostanie wydany nakaz zajęcia majątku Wykonawcy. Odstąpienie od  umowy w tym wypadku może nastąpić w terminie 30 dni kalendarzowych od powzięcia wiadomości o powyższych okolicznościach,</w:t>
      </w:r>
    </w:p>
    <w:p w14:paraId="54996B20" w14:textId="2D6EC07F" w:rsidR="00315D17" w:rsidRPr="00315D17" w:rsidRDefault="00315D17" w:rsidP="002D4BF4">
      <w:pPr>
        <w:widowControl w:val="0"/>
        <w:numPr>
          <w:ilvl w:val="0"/>
          <w:numId w:val="43"/>
        </w:numPr>
        <w:tabs>
          <w:tab w:val="num" w:pos="709"/>
          <w:tab w:val="left" w:pos="851"/>
        </w:tabs>
        <w:spacing w:after="40"/>
        <w:ind w:left="709" w:right="-35" w:hanging="283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Wykonawca nie rozpoczął </w:t>
      </w:r>
      <w:r w:rsidR="007F0235">
        <w:rPr>
          <w:rFonts w:ascii="Calibri" w:hAnsi="Calibri" w:cs="Calibri"/>
          <w:sz w:val="22"/>
        </w:rPr>
        <w:t>realizacji umowy</w:t>
      </w:r>
      <w:r w:rsidRPr="00315D17">
        <w:rPr>
          <w:rFonts w:ascii="Calibri" w:hAnsi="Calibri" w:cs="Calibri"/>
          <w:sz w:val="22"/>
        </w:rPr>
        <w:t xml:space="preserve"> bez uzasadnionych przyczyn oraz nie kontynuuje ich pomimo wezwania Zamawiającego złożonego drogą elektroniczną i potwierdzonego pisemnie,</w:t>
      </w:r>
    </w:p>
    <w:p w14:paraId="1CAF8391" w14:textId="77777777" w:rsidR="00315D17" w:rsidRPr="00315D17" w:rsidRDefault="00315D17" w:rsidP="002D4BF4">
      <w:pPr>
        <w:widowControl w:val="0"/>
        <w:numPr>
          <w:ilvl w:val="0"/>
          <w:numId w:val="43"/>
        </w:numPr>
        <w:tabs>
          <w:tab w:val="num" w:pos="709"/>
          <w:tab w:val="left" w:pos="851"/>
        </w:tabs>
        <w:spacing w:after="40"/>
        <w:ind w:left="709" w:right="-35" w:hanging="283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Wykonawca przerwał realizację robót z własnej winy i przerwa ta trwa dłużej niż 7 dni roboczych,</w:t>
      </w:r>
    </w:p>
    <w:p w14:paraId="14571C75" w14:textId="77777777" w:rsidR="00315D17" w:rsidRPr="00315D17" w:rsidRDefault="00315D17" w:rsidP="002D4BF4">
      <w:pPr>
        <w:widowControl w:val="0"/>
        <w:numPr>
          <w:ilvl w:val="0"/>
          <w:numId w:val="43"/>
        </w:numPr>
        <w:tabs>
          <w:tab w:val="num" w:pos="709"/>
          <w:tab w:val="left" w:pos="851"/>
        </w:tabs>
        <w:spacing w:after="40"/>
        <w:ind w:left="709" w:right="-35" w:hanging="283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lastRenderedPageBreak/>
        <w:t>Wykonawca opóźnia się z wykonaniem prac względem określonych zgodnie z § 3 niniejszej umowy,</w:t>
      </w:r>
    </w:p>
    <w:p w14:paraId="6CEB729E" w14:textId="77777777" w:rsidR="00315D17" w:rsidRPr="00315D17" w:rsidRDefault="00315D17" w:rsidP="002D4BF4">
      <w:pPr>
        <w:widowControl w:val="0"/>
        <w:numPr>
          <w:ilvl w:val="0"/>
          <w:numId w:val="43"/>
        </w:numPr>
        <w:tabs>
          <w:tab w:val="num" w:pos="709"/>
          <w:tab w:val="left" w:pos="851"/>
        </w:tabs>
        <w:spacing w:after="40"/>
        <w:ind w:left="709" w:right="-35" w:hanging="283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Wykonawca bez zgody Zamawiającego podzleca wykonanie prac objętych niniejszą umową Podwykonawcom,</w:t>
      </w:r>
    </w:p>
    <w:p w14:paraId="1F99077E" w14:textId="77777777" w:rsidR="00315D17" w:rsidRPr="00315D17" w:rsidRDefault="00315D17" w:rsidP="002D4BF4">
      <w:pPr>
        <w:widowControl w:val="0"/>
        <w:numPr>
          <w:ilvl w:val="0"/>
          <w:numId w:val="43"/>
        </w:numPr>
        <w:tabs>
          <w:tab w:val="num" w:pos="709"/>
          <w:tab w:val="left" w:pos="851"/>
        </w:tabs>
        <w:spacing w:after="40"/>
        <w:ind w:left="709" w:right="-35" w:hanging="283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Wykonawca zalega z zapłatą wynagrodzenia Podwykonawcom.</w:t>
      </w:r>
    </w:p>
    <w:p w14:paraId="4CC13C6C" w14:textId="77777777" w:rsidR="00315D17" w:rsidRPr="00315D17" w:rsidRDefault="00315D17" w:rsidP="002D4BF4">
      <w:pPr>
        <w:widowControl w:val="0"/>
        <w:numPr>
          <w:ilvl w:val="0"/>
          <w:numId w:val="44"/>
        </w:numPr>
        <w:spacing w:after="40"/>
        <w:ind w:right="-35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Wykonawcy przysługuje prawo odstąpienia od umowy w szczególności, jeżeli Zamawiający zawiadomi Wykonawcę, iż wobec zaistnienia uprzednio nie przewidzianych okoliczności nie będzie mógł spełnić swoich zobowiązań umownych wobec Wykonawcy. </w:t>
      </w:r>
    </w:p>
    <w:p w14:paraId="2C37D84C" w14:textId="77777777" w:rsidR="00315D17" w:rsidRPr="00315D17" w:rsidRDefault="00315D17" w:rsidP="002D4BF4">
      <w:pPr>
        <w:widowControl w:val="0"/>
        <w:numPr>
          <w:ilvl w:val="0"/>
          <w:numId w:val="44"/>
        </w:numPr>
        <w:spacing w:after="40"/>
        <w:ind w:right="-35"/>
        <w:jc w:val="both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Odstąpienie od umowy powinno nastąpić w formie pisemnej pod rygorem nieważności i powinno zawierać uzasadnienie. Odstąpienie może zostać dokonane bez uprzedniego wezwania Wykonawcy do realizacji jego zobowiązań i bez wyznaczenia mu w tym celu dodatkowego terminu. </w:t>
      </w:r>
    </w:p>
    <w:p w14:paraId="18F503A8" w14:textId="77777777" w:rsidR="00CE738A" w:rsidRDefault="00CE738A" w:rsidP="005A726B">
      <w:pPr>
        <w:spacing w:after="19"/>
        <w:ind w:left="16"/>
        <w:jc w:val="center"/>
        <w:rPr>
          <w:rFonts w:ascii="Calibri" w:hAnsi="Calibri"/>
          <w:b/>
          <w:sz w:val="22"/>
        </w:rPr>
      </w:pPr>
    </w:p>
    <w:p w14:paraId="7571A603" w14:textId="5AB8D0E5" w:rsidR="00BD26C7" w:rsidRPr="00811DE8" w:rsidRDefault="00CE4E30" w:rsidP="005A726B">
      <w:pPr>
        <w:spacing w:after="19"/>
        <w:ind w:left="16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>§ 1</w:t>
      </w:r>
      <w:r w:rsidR="00BF34D3">
        <w:rPr>
          <w:rFonts w:ascii="Calibri" w:hAnsi="Calibri"/>
          <w:b/>
          <w:sz w:val="22"/>
        </w:rPr>
        <w:t>1</w:t>
      </w:r>
    </w:p>
    <w:p w14:paraId="23FAA918" w14:textId="77777777" w:rsidR="00BD26C7" w:rsidRPr="00811DE8" w:rsidRDefault="00CE4E30" w:rsidP="002B1A7B">
      <w:pPr>
        <w:spacing w:after="18"/>
        <w:ind w:left="686" w:right="719" w:hanging="10"/>
        <w:jc w:val="center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Postanowienia końcowe </w:t>
      </w:r>
    </w:p>
    <w:p w14:paraId="6235B5B0" w14:textId="77777777" w:rsidR="00BD26C7" w:rsidRPr="00315D17" w:rsidRDefault="00CE4E30" w:rsidP="00315D17">
      <w:pPr>
        <w:pStyle w:val="Akapitzlist"/>
        <w:numPr>
          <w:ilvl w:val="3"/>
          <w:numId w:val="47"/>
        </w:numPr>
        <w:spacing w:after="66" w:line="240" w:lineRule="auto"/>
        <w:ind w:left="426"/>
        <w:rPr>
          <w:rFonts w:ascii="Calibri" w:hAnsi="Calibri"/>
          <w:sz w:val="22"/>
        </w:rPr>
      </w:pPr>
      <w:r w:rsidRPr="00315D17">
        <w:rPr>
          <w:rFonts w:ascii="Calibri" w:hAnsi="Calibri"/>
          <w:sz w:val="22"/>
        </w:rPr>
        <w:t xml:space="preserve">W sprawach nieuregulowanych niniejszą umową zastosowanie maja przepisy Kodeksu Cywilnego, Specyfikacji Istotnych Warunków Zamówienia.   </w:t>
      </w:r>
    </w:p>
    <w:p w14:paraId="41881514" w14:textId="77777777" w:rsidR="00315D17" w:rsidRPr="00315D17" w:rsidRDefault="00315D17" w:rsidP="00315D17">
      <w:pPr>
        <w:pStyle w:val="Akapitzlist"/>
        <w:numPr>
          <w:ilvl w:val="3"/>
          <w:numId w:val="47"/>
        </w:numPr>
        <w:spacing w:after="0" w:line="240" w:lineRule="auto"/>
        <w:ind w:left="426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>Na każdorazową prośbę służb ochrony Zamawiającego, Wykonawca zobowiązany jest do umożliwienia przeprowadzenia ww. służbom kontroli zawartości przestrzeni ładunkowej pojazdu Wykonawcy wjeżdżającego do zakładu lub opuszczającego nieruchomość Zamawiającego.</w:t>
      </w:r>
    </w:p>
    <w:p w14:paraId="1C9D6893" w14:textId="77777777" w:rsidR="00315D17" w:rsidRPr="00315D17" w:rsidRDefault="00315D17" w:rsidP="00315D17">
      <w:pPr>
        <w:pStyle w:val="Akapitzlist"/>
        <w:numPr>
          <w:ilvl w:val="3"/>
          <w:numId w:val="47"/>
        </w:numPr>
        <w:spacing w:after="0" w:line="240" w:lineRule="auto"/>
        <w:ind w:left="426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Odmowa poddania pojazdu kontroli lub uniemożliwienie jej przeprowadzenia stanowi rażące naruszenie obowiązków umownych i skutkuje obowiązkiem zapłaty przez Wykonawcę na rzecz Zamawiającego kary umownej w wysokości 10.000,00 zł za każdy przypadek naruszenia. </w:t>
      </w:r>
    </w:p>
    <w:p w14:paraId="5DC18DBE" w14:textId="77777777" w:rsidR="00315D17" w:rsidRPr="00315D17" w:rsidRDefault="00315D17" w:rsidP="00315D17">
      <w:pPr>
        <w:pStyle w:val="Akapitzlist"/>
        <w:numPr>
          <w:ilvl w:val="0"/>
          <w:numId w:val="47"/>
        </w:numPr>
        <w:spacing w:after="0" w:line="240" w:lineRule="auto"/>
        <w:ind w:left="426"/>
        <w:rPr>
          <w:rFonts w:ascii="Calibri" w:hAnsi="Calibri" w:cs="Calibri"/>
          <w:sz w:val="22"/>
        </w:rPr>
      </w:pPr>
      <w:r w:rsidRPr="00315D17">
        <w:rPr>
          <w:rFonts w:ascii="Calibri" w:hAnsi="Calibri" w:cs="Calibri"/>
          <w:sz w:val="22"/>
        </w:rPr>
        <w:t xml:space="preserve">Wykonawca zapewnia, że wszyscy jego ewentualni Podwykonawcy i dalsi Podwykonawcy będą się stosować do wymogów opisanych w ust. 1. W przypadku odmowy poddania kontroli pojazdu przez Podwykonawcę lub dalszego Podwykonawcę zastosowanie mieć będą postanowienia ust. 2 powyżej. </w:t>
      </w:r>
    </w:p>
    <w:p w14:paraId="656790A8" w14:textId="77777777" w:rsidR="00315D17" w:rsidRDefault="00CE4E30" w:rsidP="00315D17">
      <w:pPr>
        <w:pStyle w:val="Akapitzlist"/>
        <w:numPr>
          <w:ilvl w:val="0"/>
          <w:numId w:val="47"/>
        </w:numPr>
        <w:spacing w:line="240" w:lineRule="auto"/>
        <w:ind w:left="426" w:right="47"/>
        <w:rPr>
          <w:rFonts w:ascii="Calibri" w:hAnsi="Calibri"/>
          <w:sz w:val="22"/>
        </w:rPr>
      </w:pPr>
      <w:r w:rsidRPr="00315D17">
        <w:rPr>
          <w:rFonts w:ascii="Calibri" w:hAnsi="Calibri"/>
          <w:sz w:val="22"/>
        </w:rPr>
        <w:t xml:space="preserve">Spory mogące powstać na tle realizacji niniejszej umowy będą rozstrzygane przez Sąd właściwy ze względu na siedzibę Zamawiającego.  </w:t>
      </w:r>
    </w:p>
    <w:p w14:paraId="512566AE" w14:textId="77777777" w:rsidR="00BD26C7" w:rsidRPr="00315D17" w:rsidRDefault="00CE4E30" w:rsidP="00315D17">
      <w:pPr>
        <w:pStyle w:val="Akapitzlist"/>
        <w:numPr>
          <w:ilvl w:val="0"/>
          <w:numId w:val="47"/>
        </w:numPr>
        <w:spacing w:line="240" w:lineRule="auto"/>
        <w:ind w:left="426" w:right="47"/>
        <w:rPr>
          <w:rFonts w:ascii="Calibri" w:hAnsi="Calibri"/>
          <w:sz w:val="22"/>
        </w:rPr>
      </w:pPr>
      <w:r w:rsidRPr="00315D17">
        <w:rPr>
          <w:rFonts w:ascii="Calibri" w:hAnsi="Calibri"/>
          <w:sz w:val="22"/>
        </w:rPr>
        <w:t xml:space="preserve">Umowa sporządzona została w 2 egzemplarzach po 1 egzemplarzu dla każdej ze Stron.  </w:t>
      </w:r>
    </w:p>
    <w:p w14:paraId="22E0FF66" w14:textId="77777777" w:rsidR="00BD26C7" w:rsidRPr="00811DE8" w:rsidRDefault="00BD26C7" w:rsidP="00315D17">
      <w:pPr>
        <w:spacing w:after="19"/>
        <w:ind w:left="57"/>
        <w:rPr>
          <w:rFonts w:ascii="Calibri" w:hAnsi="Calibri"/>
          <w:sz w:val="22"/>
        </w:rPr>
      </w:pPr>
    </w:p>
    <w:p w14:paraId="2CB2ABE5" w14:textId="77777777" w:rsidR="00BD26C7" w:rsidRPr="00811DE8" w:rsidRDefault="00CE4E30" w:rsidP="002B1A7B">
      <w:pPr>
        <w:spacing w:after="16"/>
        <w:ind w:left="12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</w:t>
      </w:r>
    </w:p>
    <w:p w14:paraId="5D7940BD" w14:textId="77777777" w:rsidR="00BD26C7" w:rsidRPr="00811DE8" w:rsidRDefault="00CE4E30" w:rsidP="002B1A7B">
      <w:pPr>
        <w:spacing w:after="16"/>
        <w:ind w:left="12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 </w:t>
      </w:r>
    </w:p>
    <w:p w14:paraId="0FB5769E" w14:textId="77777777" w:rsidR="00BD26C7" w:rsidRPr="00811DE8" w:rsidRDefault="00CE4E30" w:rsidP="002B1A7B">
      <w:pPr>
        <w:spacing w:after="64"/>
        <w:ind w:left="12"/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 </w:t>
      </w:r>
    </w:p>
    <w:p w14:paraId="3F944AB7" w14:textId="77777777" w:rsidR="00BD26C7" w:rsidRPr="00811DE8" w:rsidRDefault="00CE4E30" w:rsidP="002B1A7B">
      <w:pPr>
        <w:tabs>
          <w:tab w:val="center" w:pos="4261"/>
          <w:tab w:val="center" w:pos="4969"/>
          <w:tab w:val="center" w:pos="7267"/>
        </w:tabs>
        <w:rPr>
          <w:rFonts w:ascii="Calibri" w:hAnsi="Calibri"/>
          <w:sz w:val="22"/>
        </w:rPr>
      </w:pPr>
      <w:r w:rsidRPr="00811DE8">
        <w:rPr>
          <w:rFonts w:ascii="Calibri" w:hAnsi="Calibri"/>
          <w:sz w:val="22"/>
        </w:rPr>
        <w:t xml:space="preserve">……………………………………  </w:t>
      </w:r>
      <w:r w:rsidRPr="00811DE8">
        <w:rPr>
          <w:rFonts w:ascii="Calibri" w:hAnsi="Calibri"/>
          <w:sz w:val="22"/>
        </w:rPr>
        <w:tab/>
        <w:t xml:space="preserve"> </w:t>
      </w:r>
      <w:r w:rsidRPr="00811DE8">
        <w:rPr>
          <w:rFonts w:ascii="Calibri" w:hAnsi="Calibri"/>
          <w:sz w:val="22"/>
        </w:rPr>
        <w:tab/>
        <w:t xml:space="preserve"> </w:t>
      </w:r>
      <w:r w:rsidRPr="00811DE8">
        <w:rPr>
          <w:rFonts w:ascii="Calibri" w:hAnsi="Calibri"/>
          <w:sz w:val="22"/>
        </w:rPr>
        <w:tab/>
        <w:t xml:space="preserve">…………………………………. </w:t>
      </w:r>
    </w:p>
    <w:p w14:paraId="3703149D" w14:textId="593A8F26" w:rsidR="00BD26C7" w:rsidRPr="00811DE8" w:rsidRDefault="00CE738A" w:rsidP="007F07E0">
      <w:pPr>
        <w:spacing w:after="18"/>
        <w:ind w:right="724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      </w:t>
      </w:r>
      <w:r w:rsidR="00CE4E30" w:rsidRPr="00811DE8">
        <w:rPr>
          <w:rFonts w:ascii="Calibri" w:hAnsi="Calibri"/>
          <w:b/>
          <w:sz w:val="22"/>
        </w:rPr>
        <w:t xml:space="preserve">ZAMAWIAJĄCY                                                           </w:t>
      </w:r>
      <w:r w:rsidR="007F07E0">
        <w:rPr>
          <w:rFonts w:ascii="Calibri" w:hAnsi="Calibri"/>
          <w:b/>
          <w:sz w:val="22"/>
        </w:rPr>
        <w:tab/>
      </w:r>
      <w:r w:rsidR="007F07E0">
        <w:rPr>
          <w:rFonts w:ascii="Calibri" w:hAnsi="Calibri"/>
          <w:b/>
          <w:sz w:val="22"/>
        </w:rPr>
        <w:tab/>
      </w:r>
      <w:r w:rsidR="007F07E0"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 xml:space="preserve">  </w:t>
      </w:r>
      <w:r w:rsidR="00CE4E30" w:rsidRPr="00811DE8">
        <w:rPr>
          <w:rFonts w:ascii="Calibri" w:hAnsi="Calibri"/>
          <w:b/>
          <w:sz w:val="22"/>
        </w:rPr>
        <w:t xml:space="preserve">  WYKONAWCA </w:t>
      </w:r>
    </w:p>
    <w:p w14:paraId="0C3AA57A" w14:textId="77777777" w:rsidR="00BD26C7" w:rsidRPr="00811DE8" w:rsidRDefault="00CE4E30" w:rsidP="002B1A7B">
      <w:pPr>
        <w:spacing w:after="17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40EAF603" w14:textId="77777777" w:rsidR="00BD26C7" w:rsidRPr="00811DE8" w:rsidRDefault="00CE4E30" w:rsidP="002B1A7B">
      <w:pPr>
        <w:spacing w:after="19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10ECAFE1" w14:textId="77777777" w:rsidR="00BD26C7" w:rsidRPr="00811DE8" w:rsidRDefault="00CE4E30" w:rsidP="002B1A7B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6323F598" w14:textId="77777777" w:rsidR="00BD26C7" w:rsidRPr="00811DE8" w:rsidRDefault="00CE4E30" w:rsidP="002B1A7B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7591C486" w14:textId="77777777" w:rsidR="00BD26C7" w:rsidRPr="00811DE8" w:rsidRDefault="00CE4E30" w:rsidP="002B1A7B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742D2FA1" w14:textId="77777777" w:rsidR="00BD26C7" w:rsidRPr="00811DE8" w:rsidRDefault="00CE4E30" w:rsidP="002B1A7B">
      <w:pPr>
        <w:spacing w:after="19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04892383" w14:textId="77777777" w:rsidR="00BD26C7" w:rsidRPr="00811DE8" w:rsidRDefault="00CE4E30" w:rsidP="002B1A7B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1C23FAFC" w14:textId="77777777" w:rsidR="00BD26C7" w:rsidRPr="00811DE8" w:rsidRDefault="00CE4E30" w:rsidP="002B1A7B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2B605756" w14:textId="77777777" w:rsidR="00BD26C7" w:rsidRPr="00811DE8" w:rsidRDefault="00CE4E30" w:rsidP="002B1A7B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2A034427" w14:textId="77777777" w:rsidR="00BD26C7" w:rsidRPr="00811DE8" w:rsidRDefault="00CE4E30" w:rsidP="002B1A7B">
      <w:pPr>
        <w:spacing w:after="19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5A5A51B3" w14:textId="77777777" w:rsidR="00BD26C7" w:rsidRPr="00811DE8" w:rsidRDefault="00CE4E30" w:rsidP="002B1A7B">
      <w:pPr>
        <w:spacing w:after="17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55FD2F72" w14:textId="77777777" w:rsidR="00BD26C7" w:rsidRPr="00811DE8" w:rsidRDefault="00CE4E30" w:rsidP="002B1A7B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6D120612" w14:textId="77777777" w:rsidR="00BD26C7" w:rsidRPr="00811DE8" w:rsidRDefault="00CE4E30" w:rsidP="002B1A7B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677FE2B0" w14:textId="77777777" w:rsidR="00BD26C7" w:rsidRPr="00811DE8" w:rsidRDefault="00CE4E30" w:rsidP="002B1A7B">
      <w:pPr>
        <w:spacing w:after="19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p w14:paraId="0268A412" w14:textId="09B04D3C" w:rsidR="00BD26C7" w:rsidRPr="00811DE8" w:rsidRDefault="00CE4E30" w:rsidP="00CE738A">
      <w:pPr>
        <w:spacing w:after="16"/>
        <w:ind w:left="372"/>
        <w:rPr>
          <w:rFonts w:ascii="Calibri" w:hAnsi="Calibri"/>
          <w:sz w:val="22"/>
        </w:rPr>
      </w:pPr>
      <w:r w:rsidRPr="00811DE8">
        <w:rPr>
          <w:rFonts w:ascii="Calibri" w:hAnsi="Calibri"/>
          <w:b/>
          <w:sz w:val="22"/>
        </w:rPr>
        <w:t xml:space="preserve"> </w:t>
      </w:r>
    </w:p>
    <w:sectPr w:rsidR="00BD26C7" w:rsidRPr="00811DE8" w:rsidSect="002B1A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361" w:bottom="1431" w:left="1404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FCBBD" w14:textId="77777777" w:rsidR="00C23793" w:rsidRDefault="00C23793">
      <w:r>
        <w:separator/>
      </w:r>
    </w:p>
  </w:endnote>
  <w:endnote w:type="continuationSeparator" w:id="0">
    <w:p w14:paraId="06858143" w14:textId="77777777" w:rsidR="00C23793" w:rsidRDefault="00C2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46554" w14:textId="77777777" w:rsidR="00F4594B" w:rsidRDefault="00F4594B">
    <w:pPr>
      <w:spacing w:line="259" w:lineRule="auto"/>
      <w:ind w:right="4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2801B36" w14:textId="77777777" w:rsidR="00F4594B" w:rsidRDefault="00F4594B">
    <w:pPr>
      <w:spacing w:line="259" w:lineRule="auto"/>
      <w:ind w:left="1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014B" w14:textId="77777777" w:rsidR="00F4594B" w:rsidRDefault="00F4594B">
    <w:pPr>
      <w:spacing w:line="259" w:lineRule="auto"/>
      <w:ind w:right="4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04C49C0" w14:textId="77777777" w:rsidR="00F4594B" w:rsidRDefault="00F4594B">
    <w:pPr>
      <w:spacing w:line="259" w:lineRule="auto"/>
      <w:ind w:left="1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89B40" w14:textId="77777777" w:rsidR="00F4594B" w:rsidRDefault="00F4594B">
    <w:pPr>
      <w:spacing w:line="259" w:lineRule="auto"/>
      <w:ind w:right="4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CA8CB1B" w14:textId="77777777" w:rsidR="00F4594B" w:rsidRDefault="00F4594B">
    <w:pPr>
      <w:spacing w:line="259" w:lineRule="auto"/>
      <w:ind w:left="1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BFC38" w14:textId="77777777" w:rsidR="00C23793" w:rsidRDefault="00C23793">
      <w:r>
        <w:separator/>
      </w:r>
    </w:p>
  </w:footnote>
  <w:footnote w:type="continuationSeparator" w:id="0">
    <w:p w14:paraId="5555BA08" w14:textId="77777777" w:rsidR="00C23793" w:rsidRDefault="00C23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470A6" w14:textId="77777777" w:rsidR="0085440B" w:rsidRDefault="008544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3958B" w14:textId="77777777" w:rsidR="0085440B" w:rsidRDefault="008544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23BEC" w14:textId="77777777" w:rsidR="0085440B" w:rsidRDefault="008544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6"/>
    <w:multiLevelType w:val="multilevel"/>
    <w:tmpl w:val="B1F818E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A92ABB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85A6A9D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</w:abstractNum>
  <w:abstractNum w:abstractNumId="9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1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11" w15:restartNumberingAfterBreak="0">
    <w:nsid w:val="0000001F"/>
    <w:multiLevelType w:val="multilevel"/>
    <w:tmpl w:val="15FEF93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4321369"/>
    <w:multiLevelType w:val="hybridMultilevel"/>
    <w:tmpl w:val="1D42BB4C"/>
    <w:lvl w:ilvl="0" w:tplc="F5289C00">
      <w:start w:val="1"/>
      <w:numFmt w:val="decimal"/>
      <w:lvlText w:val="%1."/>
      <w:lvlJc w:val="left"/>
      <w:pPr>
        <w:ind w:left="510" w:hanging="360"/>
      </w:pPr>
    </w:lvl>
    <w:lvl w:ilvl="1" w:tplc="04150019">
      <w:start w:val="1"/>
      <w:numFmt w:val="lowerLetter"/>
      <w:lvlText w:val="%2."/>
      <w:lvlJc w:val="left"/>
      <w:pPr>
        <w:ind w:left="1230" w:hanging="360"/>
      </w:pPr>
    </w:lvl>
    <w:lvl w:ilvl="2" w:tplc="0415001B">
      <w:start w:val="1"/>
      <w:numFmt w:val="lowerRoman"/>
      <w:lvlText w:val="%3."/>
      <w:lvlJc w:val="right"/>
      <w:pPr>
        <w:ind w:left="1950" w:hanging="180"/>
      </w:pPr>
    </w:lvl>
    <w:lvl w:ilvl="3" w:tplc="0415000F">
      <w:start w:val="1"/>
      <w:numFmt w:val="decimal"/>
      <w:lvlText w:val="%4."/>
      <w:lvlJc w:val="left"/>
      <w:pPr>
        <w:ind w:left="2670" w:hanging="360"/>
      </w:pPr>
    </w:lvl>
    <w:lvl w:ilvl="4" w:tplc="04150019">
      <w:start w:val="1"/>
      <w:numFmt w:val="lowerLetter"/>
      <w:lvlText w:val="%5."/>
      <w:lvlJc w:val="left"/>
      <w:pPr>
        <w:ind w:left="3390" w:hanging="360"/>
      </w:pPr>
    </w:lvl>
    <w:lvl w:ilvl="5" w:tplc="0415001B">
      <w:start w:val="1"/>
      <w:numFmt w:val="lowerRoman"/>
      <w:lvlText w:val="%6."/>
      <w:lvlJc w:val="right"/>
      <w:pPr>
        <w:ind w:left="4110" w:hanging="180"/>
      </w:pPr>
    </w:lvl>
    <w:lvl w:ilvl="6" w:tplc="0415000F">
      <w:start w:val="1"/>
      <w:numFmt w:val="decimal"/>
      <w:lvlText w:val="%7."/>
      <w:lvlJc w:val="left"/>
      <w:pPr>
        <w:ind w:left="4830" w:hanging="360"/>
      </w:pPr>
    </w:lvl>
    <w:lvl w:ilvl="7" w:tplc="04150019">
      <w:start w:val="1"/>
      <w:numFmt w:val="lowerLetter"/>
      <w:lvlText w:val="%8."/>
      <w:lvlJc w:val="left"/>
      <w:pPr>
        <w:ind w:left="5550" w:hanging="360"/>
      </w:pPr>
    </w:lvl>
    <w:lvl w:ilvl="8" w:tplc="0415001B">
      <w:start w:val="1"/>
      <w:numFmt w:val="lowerRoman"/>
      <w:lvlText w:val="%9."/>
      <w:lvlJc w:val="right"/>
      <w:pPr>
        <w:ind w:left="6270" w:hanging="180"/>
      </w:pPr>
    </w:lvl>
  </w:abstractNum>
  <w:abstractNum w:abstractNumId="13" w15:restartNumberingAfterBreak="0">
    <w:nsid w:val="0A8B2F17"/>
    <w:multiLevelType w:val="hybridMultilevel"/>
    <w:tmpl w:val="A73660CC"/>
    <w:lvl w:ilvl="0" w:tplc="F6E8D5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BE457C">
      <w:start w:val="1"/>
      <w:numFmt w:val="lowerLetter"/>
      <w:lvlText w:val="%2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92139A">
      <w:start w:val="1"/>
      <w:numFmt w:val="lowerRoman"/>
      <w:lvlText w:val="%3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B84AA0">
      <w:start w:val="1"/>
      <w:numFmt w:val="lowerLetter"/>
      <w:lvlRestart w:val="0"/>
      <w:lvlText w:val="%4)"/>
      <w:lvlJc w:val="left"/>
      <w:pPr>
        <w:ind w:left="1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D4DA1C">
      <w:start w:val="1"/>
      <w:numFmt w:val="lowerLetter"/>
      <w:lvlText w:val="%5"/>
      <w:lvlJc w:val="left"/>
      <w:pPr>
        <w:ind w:left="2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1419A2">
      <w:start w:val="1"/>
      <w:numFmt w:val="lowerRoman"/>
      <w:lvlText w:val="%6"/>
      <w:lvlJc w:val="left"/>
      <w:pPr>
        <w:ind w:left="2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EAB992">
      <w:start w:val="1"/>
      <w:numFmt w:val="decimal"/>
      <w:lvlText w:val="%7"/>
      <w:lvlJc w:val="left"/>
      <w:pPr>
        <w:ind w:left="3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2CF4D0">
      <w:start w:val="1"/>
      <w:numFmt w:val="lowerLetter"/>
      <w:lvlText w:val="%8"/>
      <w:lvlJc w:val="left"/>
      <w:pPr>
        <w:ind w:left="4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4696F0">
      <w:start w:val="1"/>
      <w:numFmt w:val="lowerRoman"/>
      <w:lvlText w:val="%9"/>
      <w:lvlJc w:val="left"/>
      <w:pPr>
        <w:ind w:left="5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2DC31F7"/>
    <w:multiLevelType w:val="hybridMultilevel"/>
    <w:tmpl w:val="FDCC3448"/>
    <w:lvl w:ilvl="0" w:tplc="17FC9214">
      <w:start w:val="1"/>
      <w:numFmt w:val="lowerLetter"/>
      <w:lvlText w:val="%1)"/>
      <w:lvlJc w:val="left"/>
      <w:pPr>
        <w:ind w:left="150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CC586C">
      <w:start w:val="1"/>
      <w:numFmt w:val="lowerLetter"/>
      <w:lvlText w:val="%2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047B92">
      <w:start w:val="1"/>
      <w:numFmt w:val="lowerRoman"/>
      <w:lvlText w:val="%3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0B60A">
      <w:start w:val="1"/>
      <w:numFmt w:val="decimal"/>
      <w:lvlText w:val="%4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C88AFA">
      <w:start w:val="1"/>
      <w:numFmt w:val="lowerLetter"/>
      <w:lvlText w:val="%5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AE2B6">
      <w:start w:val="1"/>
      <w:numFmt w:val="lowerRoman"/>
      <w:lvlText w:val="%6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FE6244">
      <w:start w:val="1"/>
      <w:numFmt w:val="decimal"/>
      <w:lvlText w:val="%7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6C4730">
      <w:start w:val="1"/>
      <w:numFmt w:val="lowerLetter"/>
      <w:lvlText w:val="%8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6E3896">
      <w:start w:val="1"/>
      <w:numFmt w:val="lowerRoman"/>
      <w:lvlText w:val="%9"/>
      <w:lvlJc w:val="left"/>
      <w:pPr>
        <w:ind w:left="7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5F919E1"/>
    <w:multiLevelType w:val="hybridMultilevel"/>
    <w:tmpl w:val="69D46B88"/>
    <w:lvl w:ilvl="0" w:tplc="4E12A1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880CB2">
      <w:start w:val="1"/>
      <w:numFmt w:val="lowerLetter"/>
      <w:lvlText w:val="%2)"/>
      <w:lvlJc w:val="left"/>
      <w:pPr>
        <w:ind w:left="981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B6FA2C">
      <w:start w:val="1"/>
      <w:numFmt w:val="lowerRoman"/>
      <w:lvlText w:val="%3"/>
      <w:lvlJc w:val="left"/>
      <w:pPr>
        <w:ind w:left="1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A1F32">
      <w:start w:val="1"/>
      <w:numFmt w:val="decimal"/>
      <w:lvlText w:val="%4"/>
      <w:lvlJc w:val="left"/>
      <w:pPr>
        <w:ind w:left="2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049E68">
      <w:start w:val="1"/>
      <w:numFmt w:val="lowerLetter"/>
      <w:lvlText w:val="%5"/>
      <w:lvlJc w:val="left"/>
      <w:pPr>
        <w:ind w:left="2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6BE84">
      <w:start w:val="1"/>
      <w:numFmt w:val="lowerRoman"/>
      <w:lvlText w:val="%6"/>
      <w:lvlJc w:val="left"/>
      <w:pPr>
        <w:ind w:left="3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E44A32">
      <w:start w:val="1"/>
      <w:numFmt w:val="decimal"/>
      <w:lvlText w:val="%7"/>
      <w:lvlJc w:val="left"/>
      <w:pPr>
        <w:ind w:left="4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76353E">
      <w:start w:val="1"/>
      <w:numFmt w:val="lowerLetter"/>
      <w:lvlText w:val="%8"/>
      <w:lvlJc w:val="left"/>
      <w:pPr>
        <w:ind w:left="5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70823C">
      <w:start w:val="1"/>
      <w:numFmt w:val="lowerRoman"/>
      <w:lvlText w:val="%9"/>
      <w:lvlJc w:val="left"/>
      <w:pPr>
        <w:ind w:left="5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0314C"/>
    <w:multiLevelType w:val="multilevel"/>
    <w:tmpl w:val="244A744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24534099"/>
    <w:multiLevelType w:val="hybridMultilevel"/>
    <w:tmpl w:val="74DA502A"/>
    <w:lvl w:ilvl="0" w:tplc="CFB4B894">
      <w:start w:val="1"/>
      <w:numFmt w:val="decimal"/>
      <w:lvlText w:val="%1."/>
      <w:lvlJc w:val="left"/>
      <w:pPr>
        <w:ind w:left="717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F092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B633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5CEE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209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62F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AC98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4890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9E92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97D6393"/>
    <w:multiLevelType w:val="hybridMultilevel"/>
    <w:tmpl w:val="E07EDD30"/>
    <w:lvl w:ilvl="0" w:tplc="17545526">
      <w:start w:val="1"/>
      <w:numFmt w:val="decimal"/>
      <w:lvlText w:val="%1."/>
      <w:lvlJc w:val="left"/>
      <w:pPr>
        <w:ind w:left="717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66F4F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B256C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760F2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78529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C3174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32820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EEDB4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EEED2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C0A4256"/>
    <w:multiLevelType w:val="hybridMultilevel"/>
    <w:tmpl w:val="A8A68686"/>
    <w:lvl w:ilvl="0" w:tplc="3CBA1ACE">
      <w:start w:val="1"/>
      <w:numFmt w:val="decimal"/>
      <w:lvlText w:val="%1."/>
      <w:lvlJc w:val="left"/>
      <w:pPr>
        <w:ind w:left="290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B8F68A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0C1DB8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709EA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B0E694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FAF788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B4440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0239B4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D84DC6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CBB2C83"/>
    <w:multiLevelType w:val="hybridMultilevel"/>
    <w:tmpl w:val="91AA9A74"/>
    <w:lvl w:ilvl="0" w:tplc="F1EEBC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EA41DC">
      <w:start w:val="1"/>
      <w:numFmt w:val="lowerLetter"/>
      <w:lvlText w:val="%2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888A8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E63C1E">
      <w:start w:val="1"/>
      <w:numFmt w:val="lowerLetter"/>
      <w:lvlRestart w:val="0"/>
      <w:lvlText w:val="%4)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2CB516">
      <w:start w:val="1"/>
      <w:numFmt w:val="lowerLetter"/>
      <w:lvlText w:val="%5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F62BF0">
      <w:start w:val="1"/>
      <w:numFmt w:val="lowerRoman"/>
      <w:lvlText w:val="%6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4AAF1A">
      <w:start w:val="1"/>
      <w:numFmt w:val="decimal"/>
      <w:lvlText w:val="%7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1474D4">
      <w:start w:val="1"/>
      <w:numFmt w:val="lowerLetter"/>
      <w:lvlText w:val="%8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AEF914">
      <w:start w:val="1"/>
      <w:numFmt w:val="lowerRoman"/>
      <w:lvlText w:val="%9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F4A6F2C"/>
    <w:multiLevelType w:val="multilevel"/>
    <w:tmpl w:val="244A7440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307C44D4"/>
    <w:multiLevelType w:val="multilevel"/>
    <w:tmpl w:val="715EC7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b w:val="0"/>
        <w:b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3201310"/>
    <w:multiLevelType w:val="hybridMultilevel"/>
    <w:tmpl w:val="041CFD82"/>
    <w:lvl w:ilvl="0" w:tplc="F5BCD08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CEBD62">
      <w:start w:val="1"/>
      <w:numFmt w:val="lowerLetter"/>
      <w:lvlText w:val="%2)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07B72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D0BF8C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AEBBE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D0F332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76BE5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242698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0EE88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C92181"/>
    <w:multiLevelType w:val="hybridMultilevel"/>
    <w:tmpl w:val="D1184400"/>
    <w:lvl w:ilvl="0" w:tplc="3F5E5C26">
      <w:start w:val="1"/>
      <w:numFmt w:val="decimal"/>
      <w:lvlText w:val="%1."/>
      <w:lvlJc w:val="left"/>
      <w:pPr>
        <w:ind w:left="439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1E5806">
      <w:start w:val="1"/>
      <w:numFmt w:val="decimal"/>
      <w:lvlText w:val="%2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F8641C">
      <w:start w:val="1"/>
      <w:numFmt w:val="lowerLetter"/>
      <w:lvlText w:val="%3)"/>
      <w:lvlJc w:val="left"/>
      <w:pPr>
        <w:ind w:left="1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E07D4">
      <w:start w:val="1"/>
      <w:numFmt w:val="decimal"/>
      <w:lvlText w:val="%4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B008E2">
      <w:start w:val="1"/>
      <w:numFmt w:val="lowerLetter"/>
      <w:lvlText w:val="%5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01FD0">
      <w:start w:val="1"/>
      <w:numFmt w:val="lowerRoman"/>
      <w:lvlText w:val="%6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BA6742">
      <w:start w:val="1"/>
      <w:numFmt w:val="decimal"/>
      <w:lvlText w:val="%7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7ECDE6">
      <w:start w:val="1"/>
      <w:numFmt w:val="lowerLetter"/>
      <w:lvlText w:val="%8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CCDB36">
      <w:start w:val="1"/>
      <w:numFmt w:val="lowerRoman"/>
      <w:lvlText w:val="%9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B043600"/>
    <w:multiLevelType w:val="hybridMultilevel"/>
    <w:tmpl w:val="B99E7B8E"/>
    <w:lvl w:ilvl="0" w:tplc="5C827E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2B06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0CD5D8">
      <w:start w:val="1"/>
      <w:numFmt w:val="lowerRoman"/>
      <w:lvlText w:val="%3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0A9D6">
      <w:start w:val="1"/>
      <w:numFmt w:val="lowerLetter"/>
      <w:lvlRestart w:val="0"/>
      <w:lvlText w:val="%4)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9C6194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CEE824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6A329C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C4CDE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7CF55E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BA971C3"/>
    <w:multiLevelType w:val="hybridMultilevel"/>
    <w:tmpl w:val="467087CA"/>
    <w:lvl w:ilvl="0" w:tplc="EE72336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987FB6">
      <w:start w:val="2"/>
      <w:numFmt w:val="decimal"/>
      <w:lvlText w:val="%2.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BAB476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88EC52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EA6228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7283B2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9EA430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8C74D0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C24CF8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1812477"/>
    <w:multiLevelType w:val="hybridMultilevel"/>
    <w:tmpl w:val="4AE0EA52"/>
    <w:lvl w:ilvl="0" w:tplc="E42613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FCBF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F015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9EE3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AB1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B09F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837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D87C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5E2D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58956AD"/>
    <w:multiLevelType w:val="hybridMultilevel"/>
    <w:tmpl w:val="D27A25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752485"/>
    <w:multiLevelType w:val="hybridMultilevel"/>
    <w:tmpl w:val="85823688"/>
    <w:lvl w:ilvl="0" w:tplc="570E2DE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7ADE38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49FD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AC5C28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668AA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28D51A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E7E3C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482A9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D000AA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9172F1"/>
    <w:multiLevelType w:val="hybridMultilevel"/>
    <w:tmpl w:val="942E232E"/>
    <w:lvl w:ilvl="0" w:tplc="0000000E">
      <w:start w:val="1"/>
      <w:numFmt w:val="lowerLetter"/>
      <w:lvlText w:val="%1)"/>
      <w:lvlJc w:val="left"/>
      <w:pPr>
        <w:ind w:left="1146" w:hanging="720"/>
      </w:pPr>
      <w:rPr>
        <w:rFonts w:hint="default"/>
        <w:color w:val="41414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D2430E1"/>
    <w:multiLevelType w:val="multilevel"/>
    <w:tmpl w:val="F74A54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rPr>
        <w:rFonts w:ascii="Symbol" w:hAnsi="Symbol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D324E24"/>
    <w:multiLevelType w:val="hybridMultilevel"/>
    <w:tmpl w:val="DCDC8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182116"/>
    <w:multiLevelType w:val="hybridMultilevel"/>
    <w:tmpl w:val="AA70FDDC"/>
    <w:lvl w:ilvl="0" w:tplc="52D62A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C46E0C">
      <w:start w:val="1"/>
      <w:numFmt w:val="decimal"/>
      <w:lvlText w:val="%2."/>
      <w:lvlJc w:val="left"/>
      <w:pPr>
        <w:ind w:left="717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B2296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3E18A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B2CF8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A318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E298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6725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4867A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FD44ACF"/>
    <w:multiLevelType w:val="hybridMultilevel"/>
    <w:tmpl w:val="4D90FE2E"/>
    <w:lvl w:ilvl="0" w:tplc="B99E72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83988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01CCE">
      <w:start w:val="1"/>
      <w:numFmt w:val="lowerRoman"/>
      <w:lvlText w:val="%3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42A7AA">
      <w:start w:val="1"/>
      <w:numFmt w:val="decimal"/>
      <w:lvlText w:val="%4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4CECEE">
      <w:start w:val="1"/>
      <w:numFmt w:val="lowerLetter"/>
      <w:lvlRestart w:val="0"/>
      <w:lvlText w:val="%5)"/>
      <w:lvlJc w:val="left"/>
      <w:pPr>
        <w:ind w:left="1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1408FC">
      <w:start w:val="1"/>
      <w:numFmt w:val="lowerRoman"/>
      <w:lvlText w:val="%6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B488CE">
      <w:start w:val="1"/>
      <w:numFmt w:val="decimal"/>
      <w:lvlText w:val="%7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2C9F62">
      <w:start w:val="1"/>
      <w:numFmt w:val="lowerLetter"/>
      <w:lvlText w:val="%8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2285AA">
      <w:start w:val="1"/>
      <w:numFmt w:val="lowerRoman"/>
      <w:lvlText w:val="%9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0494800"/>
    <w:multiLevelType w:val="hybridMultilevel"/>
    <w:tmpl w:val="D1A4388A"/>
    <w:lvl w:ilvl="0" w:tplc="82A6796C">
      <w:start w:val="6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DCB1D2">
      <w:start w:val="1"/>
      <w:numFmt w:val="decimal"/>
      <w:lvlText w:val="%2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26828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7609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A8366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CB34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E0F61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C029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43BF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A122A0F"/>
    <w:multiLevelType w:val="hybridMultilevel"/>
    <w:tmpl w:val="7A72FCFC"/>
    <w:lvl w:ilvl="0" w:tplc="D662F118">
      <w:start w:val="1"/>
      <w:numFmt w:val="lowerLetter"/>
      <w:lvlText w:val="%1)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06C5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C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4E21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C223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84AA1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76E8E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7CB8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8DB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A8449F2"/>
    <w:multiLevelType w:val="hybridMultilevel"/>
    <w:tmpl w:val="C4EAD380"/>
    <w:lvl w:ilvl="0" w:tplc="9704E91E">
      <w:start w:val="1"/>
      <w:numFmt w:val="decimal"/>
      <w:lvlText w:val="%1."/>
      <w:lvlJc w:val="left"/>
      <w:pPr>
        <w:ind w:left="708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EE4192">
      <w:start w:val="1"/>
      <w:numFmt w:val="lowerLetter"/>
      <w:lvlText w:val="%2)"/>
      <w:lvlJc w:val="left"/>
      <w:pPr>
        <w:ind w:left="1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8D8CE">
      <w:start w:val="1"/>
      <w:numFmt w:val="lowerRoman"/>
      <w:lvlText w:val="%3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E46FAC">
      <w:start w:val="1"/>
      <w:numFmt w:val="decimal"/>
      <w:lvlText w:val="%4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78579A">
      <w:start w:val="1"/>
      <w:numFmt w:val="lowerLetter"/>
      <w:lvlText w:val="%5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BE857C">
      <w:start w:val="1"/>
      <w:numFmt w:val="lowerRoman"/>
      <w:lvlText w:val="%6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EB022">
      <w:start w:val="1"/>
      <w:numFmt w:val="decimal"/>
      <w:lvlText w:val="%7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CA15F0">
      <w:start w:val="1"/>
      <w:numFmt w:val="lowerLetter"/>
      <w:lvlText w:val="%8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724AF0">
      <w:start w:val="1"/>
      <w:numFmt w:val="lowerRoman"/>
      <w:lvlText w:val="%9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D3165C5"/>
    <w:multiLevelType w:val="hybridMultilevel"/>
    <w:tmpl w:val="9E7EE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5900E7"/>
    <w:multiLevelType w:val="hybridMultilevel"/>
    <w:tmpl w:val="25A230BA"/>
    <w:lvl w:ilvl="0" w:tplc="BDEECC9E">
      <w:start w:val="6"/>
      <w:numFmt w:val="decimal"/>
      <w:lvlText w:val="%1."/>
      <w:lvlJc w:val="left"/>
      <w:pPr>
        <w:ind w:left="343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A83DC2">
      <w:start w:val="1"/>
      <w:numFmt w:val="decimal"/>
      <w:lvlText w:val="%2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263B4">
      <w:start w:val="1"/>
      <w:numFmt w:val="lowerLetter"/>
      <w:lvlText w:val="%3)"/>
      <w:lvlJc w:val="left"/>
      <w:pPr>
        <w:ind w:left="1092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70C562">
      <w:start w:val="1"/>
      <w:numFmt w:val="decimal"/>
      <w:lvlText w:val="%4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0B26C">
      <w:start w:val="1"/>
      <w:numFmt w:val="lowerLetter"/>
      <w:lvlText w:val="%5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F4B346">
      <w:start w:val="1"/>
      <w:numFmt w:val="lowerRoman"/>
      <w:lvlText w:val="%6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92A1AE">
      <w:start w:val="1"/>
      <w:numFmt w:val="decimal"/>
      <w:lvlText w:val="%7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F62F4A">
      <w:start w:val="1"/>
      <w:numFmt w:val="lowerLetter"/>
      <w:lvlText w:val="%8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34621E">
      <w:start w:val="1"/>
      <w:numFmt w:val="lowerRoman"/>
      <w:lvlText w:val="%9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743324F"/>
    <w:multiLevelType w:val="hybridMultilevel"/>
    <w:tmpl w:val="E5FC761C"/>
    <w:lvl w:ilvl="0" w:tplc="8BDCE92E">
      <w:start w:val="1"/>
      <w:numFmt w:val="decimal"/>
      <w:lvlText w:val="%1)"/>
      <w:lvlJc w:val="left"/>
      <w:pPr>
        <w:ind w:left="1092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54B4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BCC8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6E4C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460E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2C9E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ECE3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C8D3E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8CD94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BC11CE3"/>
    <w:multiLevelType w:val="hybridMultilevel"/>
    <w:tmpl w:val="295E42AE"/>
    <w:lvl w:ilvl="0" w:tplc="6C1850B0">
      <w:start w:val="2"/>
      <w:numFmt w:val="decimal"/>
      <w:lvlText w:val="%1."/>
      <w:lvlJc w:val="left"/>
      <w:pPr>
        <w:ind w:left="717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B8CE22">
      <w:start w:val="1"/>
      <w:numFmt w:val="lowerLetter"/>
      <w:lvlText w:val="%2)"/>
      <w:lvlJc w:val="left"/>
      <w:pPr>
        <w:ind w:left="1452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8EF4C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D6DC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9A7F2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C480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6DB8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A0DB2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ABF5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0734233"/>
    <w:multiLevelType w:val="hybridMultilevel"/>
    <w:tmpl w:val="A6D25668"/>
    <w:lvl w:ilvl="0" w:tplc="367201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A07B4E">
      <w:start w:val="1"/>
      <w:numFmt w:val="lowerLetter"/>
      <w:lvlText w:val="%2"/>
      <w:lvlJc w:val="left"/>
      <w:pPr>
        <w:ind w:left="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EFCE8">
      <w:start w:val="1"/>
      <w:numFmt w:val="lowerLetter"/>
      <w:lvlRestart w:val="0"/>
      <w:lvlText w:val="%3)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B2127E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22560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CEA132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F2F49E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B601E6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6E0650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3A7F2F"/>
    <w:multiLevelType w:val="hybridMultilevel"/>
    <w:tmpl w:val="1B1EB8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64A3CA6"/>
    <w:multiLevelType w:val="multilevel"/>
    <w:tmpl w:val="244A744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8" w15:restartNumberingAfterBreak="0">
    <w:nsid w:val="77A95550"/>
    <w:multiLevelType w:val="multilevel"/>
    <w:tmpl w:val="39D87DFA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762259"/>
    <w:multiLevelType w:val="hybridMultilevel"/>
    <w:tmpl w:val="BB3CA74E"/>
    <w:lvl w:ilvl="0" w:tplc="C63A18D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AFEB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FCCB5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63764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2C5E2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8C7068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54AC30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3CF2C4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7C243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78742100">
    <w:abstractNumId w:val="19"/>
  </w:num>
  <w:num w:numId="2" w16cid:durableId="756026292">
    <w:abstractNumId w:val="42"/>
  </w:num>
  <w:num w:numId="3" w16cid:durableId="347366522">
    <w:abstractNumId w:val="18"/>
  </w:num>
  <w:num w:numId="4" w16cid:durableId="469371583">
    <w:abstractNumId w:val="14"/>
  </w:num>
  <w:num w:numId="5" w16cid:durableId="344283036">
    <w:abstractNumId w:val="39"/>
  </w:num>
  <w:num w:numId="6" w16cid:durableId="1120032783">
    <w:abstractNumId w:val="38"/>
  </w:num>
  <w:num w:numId="7" w16cid:durableId="1588422349">
    <w:abstractNumId w:val="43"/>
  </w:num>
  <w:num w:numId="8" w16cid:durableId="50621552">
    <w:abstractNumId w:val="20"/>
  </w:num>
  <w:num w:numId="9" w16cid:durableId="1679890551">
    <w:abstractNumId w:val="41"/>
  </w:num>
  <w:num w:numId="10" w16cid:durableId="1651905147">
    <w:abstractNumId w:val="26"/>
  </w:num>
  <w:num w:numId="11" w16cid:durableId="748965749">
    <w:abstractNumId w:val="36"/>
  </w:num>
  <w:num w:numId="12" w16cid:durableId="122425708">
    <w:abstractNumId w:val="13"/>
  </w:num>
  <w:num w:numId="13" w16cid:durableId="446387189">
    <w:abstractNumId w:val="15"/>
  </w:num>
  <w:num w:numId="14" w16cid:durableId="25375111">
    <w:abstractNumId w:val="35"/>
  </w:num>
  <w:num w:numId="15" w16cid:durableId="1379548403">
    <w:abstractNumId w:val="25"/>
  </w:num>
  <w:num w:numId="16" w16cid:durableId="2014255788">
    <w:abstractNumId w:val="24"/>
  </w:num>
  <w:num w:numId="17" w16cid:durableId="932862450">
    <w:abstractNumId w:val="37"/>
  </w:num>
  <w:num w:numId="18" w16cid:durableId="437875787">
    <w:abstractNumId w:val="21"/>
  </w:num>
  <w:num w:numId="19" w16cid:durableId="1326704">
    <w:abstractNumId w:val="44"/>
  </w:num>
  <w:num w:numId="20" w16cid:durableId="464011625">
    <w:abstractNumId w:val="49"/>
  </w:num>
  <w:num w:numId="21" w16cid:durableId="1402950829">
    <w:abstractNumId w:val="31"/>
  </w:num>
  <w:num w:numId="22" w16cid:durableId="1750619902">
    <w:abstractNumId w:val="27"/>
  </w:num>
  <w:num w:numId="23" w16cid:durableId="1446343772">
    <w:abstractNumId w:val="28"/>
  </w:num>
  <w:num w:numId="24" w16cid:durableId="13877969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1474217">
    <w:abstractNumId w:val="40"/>
  </w:num>
  <w:num w:numId="26" w16cid:durableId="1558980122">
    <w:abstractNumId w:val="9"/>
  </w:num>
  <w:num w:numId="27" w16cid:durableId="700204549">
    <w:abstractNumId w:val="11"/>
  </w:num>
  <w:num w:numId="28" w16cid:durableId="196048393">
    <w:abstractNumId w:val="12"/>
  </w:num>
  <w:num w:numId="29" w16cid:durableId="498927317">
    <w:abstractNumId w:val="34"/>
  </w:num>
  <w:num w:numId="30" w16cid:durableId="1026905953">
    <w:abstractNumId w:val="5"/>
  </w:num>
  <w:num w:numId="31" w16cid:durableId="2077775410">
    <w:abstractNumId w:val="29"/>
  </w:num>
  <w:num w:numId="32" w16cid:durableId="890189361">
    <w:abstractNumId w:val="46"/>
  </w:num>
  <w:num w:numId="33" w16cid:durableId="1269969834">
    <w:abstractNumId w:val="1"/>
  </w:num>
  <w:num w:numId="34" w16cid:durableId="508913426">
    <w:abstractNumId w:val="2"/>
  </w:num>
  <w:num w:numId="35" w16cid:durableId="474177940">
    <w:abstractNumId w:val="6"/>
  </w:num>
  <w:num w:numId="36" w16cid:durableId="1618488368">
    <w:abstractNumId w:val="8"/>
  </w:num>
  <w:num w:numId="37" w16cid:durableId="1807889880">
    <w:abstractNumId w:val="32"/>
  </w:num>
  <w:num w:numId="38" w16cid:durableId="521430809">
    <w:abstractNumId w:val="45"/>
  </w:num>
  <w:num w:numId="39" w16cid:durableId="1193303151">
    <w:abstractNumId w:val="22"/>
  </w:num>
  <w:num w:numId="40" w16cid:durableId="1850559521">
    <w:abstractNumId w:val="33"/>
  </w:num>
  <w:num w:numId="41" w16cid:durableId="48889890">
    <w:abstractNumId w:val="3"/>
  </w:num>
  <w:num w:numId="42" w16cid:durableId="1496341126">
    <w:abstractNumId w:val="4"/>
  </w:num>
  <w:num w:numId="43" w16cid:durableId="1708601792">
    <w:abstractNumId w:val="0"/>
  </w:num>
  <w:num w:numId="44" w16cid:durableId="376126931">
    <w:abstractNumId w:val="10"/>
  </w:num>
  <w:num w:numId="45" w16cid:durableId="1391271013">
    <w:abstractNumId w:val="16"/>
  </w:num>
  <w:num w:numId="46" w16cid:durableId="1967851456">
    <w:abstractNumId w:val="17"/>
  </w:num>
  <w:num w:numId="47" w16cid:durableId="355234658">
    <w:abstractNumId w:val="47"/>
  </w:num>
  <w:num w:numId="48" w16cid:durableId="311564141">
    <w:abstractNumId w:val="48"/>
  </w:num>
  <w:num w:numId="49" w16cid:durableId="1492409631">
    <w:abstractNumId w:val="23"/>
  </w:num>
  <w:num w:numId="50" w16cid:durableId="3240988">
    <w:abstractNumId w:val="30"/>
  </w:num>
  <w:num w:numId="51" w16cid:durableId="1841462406">
    <w:abstractNumId w:val="7"/>
    <w:lvlOverride w:ilvl="0">
      <w:startOverride w:val="1"/>
    </w:lvlOverride>
  </w:num>
  <w:num w:numId="52" w16cid:durableId="1039677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C7"/>
    <w:rsid w:val="000338B0"/>
    <w:rsid w:val="00042F25"/>
    <w:rsid w:val="00052F03"/>
    <w:rsid w:val="00056FA3"/>
    <w:rsid w:val="00122E04"/>
    <w:rsid w:val="00144901"/>
    <w:rsid w:val="00151396"/>
    <w:rsid w:val="001532C3"/>
    <w:rsid w:val="0015401B"/>
    <w:rsid w:val="001D3918"/>
    <w:rsid w:val="0020506E"/>
    <w:rsid w:val="00235B1D"/>
    <w:rsid w:val="002B1A7B"/>
    <w:rsid w:val="002C111A"/>
    <w:rsid w:val="002D4BF4"/>
    <w:rsid w:val="00315D17"/>
    <w:rsid w:val="003168C2"/>
    <w:rsid w:val="00382718"/>
    <w:rsid w:val="00387501"/>
    <w:rsid w:val="00415960"/>
    <w:rsid w:val="00485D73"/>
    <w:rsid w:val="004A6136"/>
    <w:rsid w:val="004B5863"/>
    <w:rsid w:val="004C1F54"/>
    <w:rsid w:val="004E21D8"/>
    <w:rsid w:val="004E2879"/>
    <w:rsid w:val="004E3C2A"/>
    <w:rsid w:val="00545A54"/>
    <w:rsid w:val="00550C5E"/>
    <w:rsid w:val="005A726B"/>
    <w:rsid w:val="005B2600"/>
    <w:rsid w:val="005C59C8"/>
    <w:rsid w:val="005E26AB"/>
    <w:rsid w:val="006176EA"/>
    <w:rsid w:val="00635BA5"/>
    <w:rsid w:val="00644C6B"/>
    <w:rsid w:val="00646D98"/>
    <w:rsid w:val="006A7896"/>
    <w:rsid w:val="006C06B4"/>
    <w:rsid w:val="006D70CC"/>
    <w:rsid w:val="006E773F"/>
    <w:rsid w:val="007200AA"/>
    <w:rsid w:val="0072586F"/>
    <w:rsid w:val="00744F08"/>
    <w:rsid w:val="00761F9B"/>
    <w:rsid w:val="00775DD4"/>
    <w:rsid w:val="00791145"/>
    <w:rsid w:val="007D25E9"/>
    <w:rsid w:val="007F0235"/>
    <w:rsid w:val="007F07E0"/>
    <w:rsid w:val="008052D8"/>
    <w:rsid w:val="00811DE8"/>
    <w:rsid w:val="0081440C"/>
    <w:rsid w:val="00836830"/>
    <w:rsid w:val="0084308A"/>
    <w:rsid w:val="0085440B"/>
    <w:rsid w:val="00855B5F"/>
    <w:rsid w:val="009C503B"/>
    <w:rsid w:val="009F7A8F"/>
    <w:rsid w:val="00A327AE"/>
    <w:rsid w:val="00A72E88"/>
    <w:rsid w:val="00A9310C"/>
    <w:rsid w:val="00A9651C"/>
    <w:rsid w:val="00AB167D"/>
    <w:rsid w:val="00AD36F2"/>
    <w:rsid w:val="00AE33BB"/>
    <w:rsid w:val="00AF4EA9"/>
    <w:rsid w:val="00B35F34"/>
    <w:rsid w:val="00B545EC"/>
    <w:rsid w:val="00B5518F"/>
    <w:rsid w:val="00BD26C7"/>
    <w:rsid w:val="00BF2EE7"/>
    <w:rsid w:val="00BF34D3"/>
    <w:rsid w:val="00C07433"/>
    <w:rsid w:val="00C23793"/>
    <w:rsid w:val="00C4785A"/>
    <w:rsid w:val="00C90375"/>
    <w:rsid w:val="00CD4DBB"/>
    <w:rsid w:val="00CD7808"/>
    <w:rsid w:val="00CE3DD1"/>
    <w:rsid w:val="00CE4E30"/>
    <w:rsid w:val="00CE738A"/>
    <w:rsid w:val="00D03CF9"/>
    <w:rsid w:val="00D30FD7"/>
    <w:rsid w:val="00D40C4C"/>
    <w:rsid w:val="00D8297B"/>
    <w:rsid w:val="00DF5343"/>
    <w:rsid w:val="00EA7A25"/>
    <w:rsid w:val="00F0299B"/>
    <w:rsid w:val="00F23F44"/>
    <w:rsid w:val="00F334B9"/>
    <w:rsid w:val="00F4594B"/>
    <w:rsid w:val="00F61DAD"/>
    <w:rsid w:val="00F665E3"/>
    <w:rsid w:val="00F67722"/>
    <w:rsid w:val="00F8144F"/>
    <w:rsid w:val="00FE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0DB9"/>
  <w15:docId w15:val="{A1BCB60B-255B-45F5-AE8A-4C64AA4D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DA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2"/>
      <w:ind w:left="10" w:right="46" w:hanging="10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4"/>
      <w:ind w:left="10" w:right="47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Akapitzlist">
    <w:name w:val="List Paragraph"/>
    <w:basedOn w:val="Normalny"/>
    <w:uiPriority w:val="99"/>
    <w:qFormat/>
    <w:rsid w:val="00F4594B"/>
    <w:pPr>
      <w:suppressAutoHyphens w:val="0"/>
      <w:spacing w:after="50" w:line="268" w:lineRule="auto"/>
      <w:ind w:left="720" w:hanging="351"/>
      <w:contextualSpacing/>
      <w:jc w:val="both"/>
    </w:pPr>
    <w:rPr>
      <w:color w:val="000000"/>
      <w:kern w:val="2"/>
      <w:szCs w:val="22"/>
      <w:lang w:eastAsia="pl-PL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F23F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3F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5440B"/>
    <w:pPr>
      <w:tabs>
        <w:tab w:val="center" w:pos="4536"/>
        <w:tab w:val="right" w:pos="9072"/>
      </w:tabs>
      <w:suppressAutoHyphens w:val="0"/>
      <w:ind w:left="363" w:hanging="351"/>
      <w:jc w:val="both"/>
    </w:pPr>
    <w:rPr>
      <w:color w:val="000000"/>
      <w:kern w:val="2"/>
      <w:szCs w:val="22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85440B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C6B"/>
    <w:pPr>
      <w:suppressAutoHyphens w:val="0"/>
      <w:ind w:left="363" w:hanging="351"/>
      <w:jc w:val="both"/>
    </w:pPr>
    <w:rPr>
      <w:rFonts w:ascii="Segoe UI" w:hAnsi="Segoe UI" w:cs="Segoe UI"/>
      <w:color w:val="000000"/>
      <w:kern w:val="2"/>
      <w:sz w:val="18"/>
      <w:szCs w:val="18"/>
      <w:lang w:eastAsia="pl-PL"/>
      <w14:ligatures w14:val="standardContextua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C6B"/>
    <w:rPr>
      <w:rFonts w:ascii="Segoe UI" w:eastAsia="Times New Roma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81440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4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440C"/>
    <w:pPr>
      <w:suppressAutoHyphens w:val="0"/>
      <w:spacing w:after="50"/>
      <w:ind w:left="363" w:hanging="351"/>
      <w:jc w:val="both"/>
    </w:pPr>
    <w:rPr>
      <w:color w:val="000000"/>
      <w:kern w:val="2"/>
      <w:sz w:val="20"/>
      <w:szCs w:val="20"/>
      <w:lang w:eastAsia="pl-PL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440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40C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7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</Pages>
  <Words>1933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Prokop</dc:creator>
  <cp:keywords/>
  <cp:lastModifiedBy>b.sliwa</cp:lastModifiedBy>
  <cp:revision>14</cp:revision>
  <cp:lastPrinted>2023-05-26T11:36:00Z</cp:lastPrinted>
  <dcterms:created xsi:type="dcterms:W3CDTF">2024-05-14T10:55:00Z</dcterms:created>
  <dcterms:modified xsi:type="dcterms:W3CDTF">2025-04-15T10:44:00Z</dcterms:modified>
</cp:coreProperties>
</file>